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AC8F13" w14:textId="5BC5A8D2" w:rsidR="00C21D12" w:rsidRDefault="00000000" w:rsidP="00DA436A">
      <w:pPr>
        <w:pStyle w:val="Nagwek1"/>
        <w:jc w:val="center"/>
        <w:rPr>
          <w:lang w:val="pl-PL"/>
        </w:rPr>
      </w:pPr>
      <w:r w:rsidRPr="00686FB4">
        <w:rPr>
          <w:lang w:val="pl-PL"/>
        </w:rPr>
        <w:t>Wymagania edukacyjne na ocenę śródroczną oraz roczną</w:t>
      </w:r>
      <w:r w:rsidR="00DA436A">
        <w:rPr>
          <w:lang w:val="pl-PL"/>
        </w:rPr>
        <w:t xml:space="preserve"> </w:t>
      </w:r>
      <w:r w:rsidR="00DA436A">
        <w:rPr>
          <w:lang w:val="pl-PL"/>
        </w:rPr>
        <w:br/>
      </w:r>
      <w:r w:rsidR="00DA436A" w:rsidRPr="00EC73FB">
        <w:rPr>
          <w:lang w:val="pl-PL"/>
        </w:rPr>
        <w:t>Rok szkolny: 2025/2026</w:t>
      </w:r>
      <w:r w:rsidR="00DA436A">
        <w:rPr>
          <w:lang w:val="pl-PL"/>
        </w:rPr>
        <w:br/>
      </w:r>
      <w:r w:rsidR="00DA436A" w:rsidRPr="00686FB4">
        <w:rPr>
          <w:lang w:val="pl-PL"/>
        </w:rPr>
        <w:t>Przedmiot: Projektowanie Baz Danych</w:t>
      </w:r>
    </w:p>
    <w:p w14:paraId="658FC79E" w14:textId="77777777" w:rsidR="00DA436A" w:rsidRPr="00DA436A" w:rsidRDefault="00DA436A" w:rsidP="00DA436A">
      <w:pPr>
        <w:rPr>
          <w:lang w:val="pl-PL"/>
        </w:rPr>
      </w:pPr>
    </w:p>
    <w:p w14:paraId="66C432E8" w14:textId="77777777" w:rsidR="00C21D12" w:rsidRPr="00686FB4" w:rsidRDefault="00000000">
      <w:pPr>
        <w:rPr>
          <w:lang w:val="pl-PL"/>
        </w:rPr>
      </w:pPr>
      <w:r w:rsidRPr="00DA436A">
        <w:rPr>
          <w:b/>
          <w:bCs/>
          <w:lang w:val="pl-PL"/>
        </w:rPr>
        <w:t>Klasa:</w:t>
      </w:r>
      <w:r w:rsidRPr="00686FB4">
        <w:rPr>
          <w:lang w:val="pl-PL"/>
        </w:rPr>
        <w:t xml:space="preserve"> 4i</w:t>
      </w:r>
    </w:p>
    <w:p w14:paraId="0FE1DF94" w14:textId="4AEB1ECC" w:rsidR="00C21D12" w:rsidRPr="00686FB4" w:rsidRDefault="00000000">
      <w:pPr>
        <w:rPr>
          <w:lang w:val="pl-PL"/>
        </w:rPr>
      </w:pPr>
      <w:r w:rsidRPr="00DA436A">
        <w:rPr>
          <w:b/>
          <w:bCs/>
          <w:lang w:val="pl-PL"/>
        </w:rPr>
        <w:t>Nauczyciel</w:t>
      </w:r>
      <w:r w:rsidR="00B74C18">
        <w:rPr>
          <w:b/>
          <w:bCs/>
          <w:lang w:val="pl-PL"/>
        </w:rPr>
        <w:t>e</w:t>
      </w:r>
      <w:r w:rsidRPr="00DA436A">
        <w:rPr>
          <w:b/>
          <w:bCs/>
          <w:lang w:val="pl-PL"/>
        </w:rPr>
        <w:t>:</w:t>
      </w:r>
      <w:r w:rsidRPr="00686FB4">
        <w:rPr>
          <w:lang w:val="pl-PL"/>
        </w:rPr>
        <w:t xml:space="preserve"> Rafał Ciastoń</w:t>
      </w:r>
      <w:r w:rsidR="00B74C18">
        <w:rPr>
          <w:lang w:val="pl-PL"/>
        </w:rPr>
        <w:t>, Krzysztof Janusz</w:t>
      </w:r>
    </w:p>
    <w:p w14:paraId="3EC9D434" w14:textId="60036158" w:rsidR="00C21D12" w:rsidRPr="00686FB4" w:rsidRDefault="00000000" w:rsidP="00686FB4">
      <w:pPr>
        <w:rPr>
          <w:lang w:val="pl-PL"/>
        </w:rPr>
      </w:pPr>
      <w:r w:rsidRPr="00DA436A">
        <w:rPr>
          <w:b/>
          <w:bCs/>
          <w:lang w:val="pl-PL"/>
        </w:rPr>
        <w:t>Podstawa programowa:</w:t>
      </w:r>
      <w:r w:rsidRPr="00686FB4">
        <w:rPr>
          <w:lang w:val="pl-PL"/>
        </w:rPr>
        <w:t xml:space="preserve"> Technikum 5-letnie</w:t>
      </w:r>
    </w:p>
    <w:p w14:paraId="5FDEB4F1" w14:textId="77777777" w:rsidR="00C21D12" w:rsidRPr="00686FB4" w:rsidRDefault="00000000">
      <w:pPr>
        <w:pStyle w:val="Nagwek2"/>
        <w:rPr>
          <w:lang w:val="pl-PL"/>
        </w:rPr>
      </w:pPr>
      <w:r w:rsidRPr="00686FB4">
        <w:rPr>
          <w:lang w:val="pl-PL"/>
        </w:rPr>
        <w:t>Wymagania na ocenę śródroczną:</w:t>
      </w:r>
    </w:p>
    <w:p w14:paraId="5496A58B" w14:textId="77777777" w:rsidR="00EC73FB" w:rsidRDefault="00EC73FB" w:rsidP="00686FB4">
      <w:pPr>
        <w:pStyle w:val="Listapunktowana"/>
        <w:numPr>
          <w:ilvl w:val="0"/>
          <w:numId w:val="0"/>
        </w:numPr>
        <w:ind w:left="360" w:hanging="360"/>
        <w:rPr>
          <w:b/>
          <w:bCs/>
          <w:lang w:val="pl-PL"/>
        </w:rPr>
      </w:pPr>
    </w:p>
    <w:p w14:paraId="7DD06A86" w14:textId="4A91C09A" w:rsidR="00C21D12" w:rsidRPr="00686FB4" w:rsidRDefault="00000000" w:rsidP="00686FB4">
      <w:pPr>
        <w:pStyle w:val="Listapunktowana"/>
        <w:numPr>
          <w:ilvl w:val="0"/>
          <w:numId w:val="0"/>
        </w:numPr>
        <w:ind w:left="360" w:hanging="360"/>
        <w:rPr>
          <w:b/>
          <w:bCs/>
          <w:lang w:val="pl-PL"/>
        </w:rPr>
      </w:pPr>
      <w:r w:rsidRPr="00686FB4">
        <w:rPr>
          <w:b/>
          <w:bCs/>
          <w:lang w:val="pl-PL"/>
        </w:rPr>
        <w:t>Na ocenę dopuszczającą uczeń potrafi:</w:t>
      </w:r>
    </w:p>
    <w:p w14:paraId="3F9382E0" w14:textId="77777777" w:rsidR="00C21D12" w:rsidRPr="00686FB4" w:rsidRDefault="00000000">
      <w:pPr>
        <w:pStyle w:val="Listapunktowana2"/>
        <w:ind w:left="400"/>
        <w:rPr>
          <w:lang w:val="pl-PL"/>
        </w:rPr>
      </w:pPr>
      <w:r w:rsidRPr="00686FB4">
        <w:rPr>
          <w:lang w:val="pl-PL"/>
        </w:rPr>
        <w:t>Wyjaśniać podstawowe pojęcia związane z projektowaniem baz danych: model koncepcyjny, model logiczny, model fizyczny.</w:t>
      </w:r>
    </w:p>
    <w:p w14:paraId="1910B04E" w14:textId="77777777" w:rsidR="00C21D12" w:rsidRPr="00686FB4" w:rsidRDefault="00000000">
      <w:pPr>
        <w:pStyle w:val="Listapunktowana2"/>
        <w:ind w:left="400"/>
        <w:rPr>
          <w:lang w:val="pl-PL"/>
        </w:rPr>
      </w:pPr>
      <w:r w:rsidRPr="00686FB4">
        <w:rPr>
          <w:lang w:val="pl-PL"/>
        </w:rPr>
        <w:t>Wymieniać etapy procesu projektowania bazy danych.</w:t>
      </w:r>
    </w:p>
    <w:p w14:paraId="30486D83" w14:textId="77777777" w:rsidR="00C21D12" w:rsidRPr="00686FB4" w:rsidRDefault="00000000">
      <w:pPr>
        <w:pStyle w:val="Listapunktowana2"/>
        <w:ind w:left="400"/>
        <w:rPr>
          <w:lang w:val="pl-PL"/>
        </w:rPr>
      </w:pPr>
      <w:r w:rsidRPr="00686FB4">
        <w:rPr>
          <w:lang w:val="pl-PL"/>
        </w:rPr>
        <w:t>Posługiwać się podstawowymi poleceniami SQL (SELECT, INSERT, UPDATE, DELETE).</w:t>
      </w:r>
    </w:p>
    <w:p w14:paraId="5B641AE9" w14:textId="77777777" w:rsidR="003466B0" w:rsidRPr="003466B0" w:rsidRDefault="00000000" w:rsidP="003466B0">
      <w:pPr>
        <w:pStyle w:val="Listapunktowana2"/>
        <w:ind w:left="400"/>
        <w:rPr>
          <w:lang w:val="pl-PL"/>
        </w:rPr>
      </w:pPr>
      <w:r w:rsidRPr="00686FB4">
        <w:rPr>
          <w:lang w:val="pl-PL"/>
        </w:rPr>
        <w:t>Rozróżniać klucze: główny, obcy i kandydujące.</w:t>
      </w:r>
      <w:r w:rsidR="003466B0" w:rsidRPr="003466B0">
        <w:rPr>
          <w:rFonts w:ascii="Times New Roman" w:eastAsia="Times New Roman" w:hAnsi="Symbol" w:cs="Times New Roman"/>
          <w:sz w:val="24"/>
          <w:szCs w:val="24"/>
          <w:lang w:val="pl-PL" w:eastAsia="pl-PL"/>
        </w:rPr>
        <w:t xml:space="preserve"> </w:t>
      </w:r>
    </w:p>
    <w:p w14:paraId="33723AAC" w14:textId="6925F8C7" w:rsidR="003466B0" w:rsidRPr="003466B0" w:rsidRDefault="003466B0" w:rsidP="003466B0">
      <w:pPr>
        <w:pStyle w:val="Listapunktowana2"/>
        <w:ind w:left="400"/>
        <w:rPr>
          <w:lang w:val="pl-PL"/>
        </w:rPr>
      </w:pPr>
      <w:r w:rsidRPr="003466B0">
        <w:rPr>
          <w:lang w:val="pl-PL"/>
        </w:rPr>
        <w:t>Zna skład diagramów ERD.</w:t>
      </w:r>
    </w:p>
    <w:p w14:paraId="4041B89E" w14:textId="70C5EB64" w:rsidR="003466B0" w:rsidRPr="003466B0" w:rsidRDefault="003466B0" w:rsidP="003466B0">
      <w:pPr>
        <w:pStyle w:val="Listapunktowana2"/>
        <w:ind w:left="400"/>
        <w:rPr>
          <w:lang w:val="pl-PL"/>
        </w:rPr>
      </w:pPr>
      <w:r w:rsidRPr="003466B0">
        <w:rPr>
          <w:lang w:val="pl-PL"/>
        </w:rPr>
        <w:t>Podaje definicję normalizacji i denormalizacji.</w:t>
      </w:r>
    </w:p>
    <w:p w14:paraId="345460F6" w14:textId="73E45A41" w:rsidR="003466B0" w:rsidRPr="003466B0" w:rsidRDefault="003466B0" w:rsidP="003466B0">
      <w:pPr>
        <w:pStyle w:val="Listapunktowana2"/>
        <w:ind w:left="400"/>
        <w:rPr>
          <w:lang w:val="pl-PL"/>
        </w:rPr>
      </w:pPr>
      <w:r w:rsidRPr="003466B0">
        <w:rPr>
          <w:lang w:val="pl-PL"/>
        </w:rPr>
        <w:t>Zna definicje postaci normalnej relacji.</w:t>
      </w:r>
    </w:p>
    <w:p w14:paraId="241895DC" w14:textId="1A67646E" w:rsidR="003466B0" w:rsidRPr="003466B0" w:rsidRDefault="003466B0" w:rsidP="003466B0">
      <w:pPr>
        <w:pStyle w:val="Listapunktowana2"/>
        <w:ind w:left="400"/>
        <w:rPr>
          <w:lang w:val="pl-PL"/>
        </w:rPr>
      </w:pPr>
      <w:r w:rsidRPr="003466B0">
        <w:rPr>
          <w:lang w:val="pl-PL"/>
        </w:rPr>
        <w:t>Zna wszystkie kroki prawidłowego procesu projektowania bazy danych.</w:t>
      </w:r>
    </w:p>
    <w:p w14:paraId="5E39E041" w14:textId="0B848A55" w:rsidR="003466B0" w:rsidRPr="003466B0" w:rsidRDefault="003466B0" w:rsidP="003466B0">
      <w:pPr>
        <w:pStyle w:val="Listapunktowana2"/>
        <w:ind w:left="400"/>
        <w:rPr>
          <w:lang w:val="pl-PL"/>
        </w:rPr>
      </w:pPr>
      <w:r w:rsidRPr="003466B0">
        <w:rPr>
          <w:lang w:val="pl-PL"/>
        </w:rPr>
        <w:t>Zna obiekty programu MS Access.</w:t>
      </w:r>
    </w:p>
    <w:p w14:paraId="6D5CF474" w14:textId="76BBA575" w:rsidR="003466B0" w:rsidRPr="003466B0" w:rsidRDefault="003466B0" w:rsidP="003466B0">
      <w:pPr>
        <w:pStyle w:val="Listapunktowana2"/>
        <w:ind w:left="400"/>
        <w:rPr>
          <w:lang w:val="pl-PL"/>
        </w:rPr>
      </w:pPr>
      <w:r w:rsidRPr="003466B0">
        <w:rPr>
          <w:lang w:val="pl-PL"/>
        </w:rPr>
        <w:t>Zna strukturę tabel w programie Access i podstawowe typy danych.</w:t>
      </w:r>
    </w:p>
    <w:p w14:paraId="659E17E0" w14:textId="052397E3" w:rsidR="00C21D12" w:rsidRPr="003466B0" w:rsidRDefault="003466B0" w:rsidP="003466B0">
      <w:pPr>
        <w:pStyle w:val="Listapunktowana2"/>
        <w:ind w:left="400"/>
        <w:rPr>
          <w:lang w:val="pl-PL"/>
        </w:rPr>
      </w:pPr>
      <w:r w:rsidRPr="003466B0">
        <w:rPr>
          <w:lang w:val="pl-PL"/>
        </w:rPr>
        <w:t>Zna zasady projektowania tabel, reguły integralności i definicję relacji.</w:t>
      </w:r>
    </w:p>
    <w:p w14:paraId="7D06CBAE" w14:textId="77777777" w:rsidR="00C21D12" w:rsidRPr="00686FB4" w:rsidRDefault="00000000" w:rsidP="00686FB4">
      <w:pPr>
        <w:pStyle w:val="Listapunktowana"/>
        <w:numPr>
          <w:ilvl w:val="0"/>
          <w:numId w:val="0"/>
        </w:numPr>
        <w:ind w:left="360" w:hanging="360"/>
        <w:rPr>
          <w:b/>
          <w:bCs/>
          <w:lang w:val="pl-PL"/>
        </w:rPr>
      </w:pPr>
      <w:r w:rsidRPr="00686FB4">
        <w:rPr>
          <w:b/>
          <w:bCs/>
          <w:lang w:val="pl-PL"/>
        </w:rPr>
        <w:t>Na ocenę dostateczną uczeń potrafi:</w:t>
      </w:r>
    </w:p>
    <w:p w14:paraId="08C0D437" w14:textId="77777777" w:rsidR="00C21D12" w:rsidRPr="00686FB4" w:rsidRDefault="00000000">
      <w:pPr>
        <w:pStyle w:val="Listapunktowana2"/>
        <w:ind w:left="400"/>
        <w:rPr>
          <w:lang w:val="pl-PL"/>
        </w:rPr>
      </w:pPr>
      <w:r w:rsidRPr="00686FB4">
        <w:rPr>
          <w:lang w:val="pl-PL"/>
        </w:rPr>
        <w:t>Tworzyć proste diagramy E/R z uwzględnieniem encji i atrybutów.</w:t>
      </w:r>
    </w:p>
    <w:p w14:paraId="6899FB26" w14:textId="77777777" w:rsidR="00C21D12" w:rsidRPr="00686FB4" w:rsidRDefault="00000000">
      <w:pPr>
        <w:pStyle w:val="Listapunktowana2"/>
        <w:ind w:left="400"/>
        <w:rPr>
          <w:lang w:val="pl-PL"/>
        </w:rPr>
      </w:pPr>
      <w:r w:rsidRPr="00686FB4">
        <w:rPr>
          <w:lang w:val="pl-PL"/>
        </w:rPr>
        <w:t>Dobierać podstawowe typy danych do atrybutów encji.</w:t>
      </w:r>
    </w:p>
    <w:p w14:paraId="7644D158" w14:textId="77777777" w:rsidR="00C21D12" w:rsidRPr="00686FB4" w:rsidRDefault="00000000">
      <w:pPr>
        <w:pStyle w:val="Listapunktowana2"/>
        <w:ind w:left="400"/>
        <w:rPr>
          <w:lang w:val="pl-PL"/>
        </w:rPr>
      </w:pPr>
      <w:r w:rsidRPr="00686FB4">
        <w:rPr>
          <w:lang w:val="pl-PL"/>
        </w:rPr>
        <w:t>Normalizować tabele do 2 postaci normalnej.</w:t>
      </w:r>
    </w:p>
    <w:p w14:paraId="4920166D" w14:textId="77777777" w:rsidR="00C21D12" w:rsidRPr="00686FB4" w:rsidRDefault="00000000">
      <w:pPr>
        <w:pStyle w:val="Listapunktowana2"/>
        <w:ind w:left="400"/>
        <w:rPr>
          <w:lang w:val="pl-PL"/>
        </w:rPr>
      </w:pPr>
      <w:r w:rsidRPr="00686FB4">
        <w:rPr>
          <w:lang w:val="pl-PL"/>
        </w:rPr>
        <w:t>Tworzyć proste zapytania warunkowe w SQL.</w:t>
      </w:r>
    </w:p>
    <w:p w14:paraId="26754EA8" w14:textId="77777777" w:rsidR="003466B0" w:rsidRPr="003466B0" w:rsidRDefault="00000000" w:rsidP="003466B0">
      <w:pPr>
        <w:pStyle w:val="Listapunktowana2"/>
        <w:ind w:left="400"/>
        <w:rPr>
          <w:lang w:val="pl-PL"/>
        </w:rPr>
      </w:pPr>
      <w:r w:rsidRPr="00686FB4">
        <w:rPr>
          <w:lang w:val="pl-PL"/>
        </w:rPr>
        <w:t>Zakładać i usuwać bazy danych w środowisku SZBD.</w:t>
      </w:r>
      <w:r w:rsidR="003466B0" w:rsidRPr="003466B0">
        <w:rPr>
          <w:rFonts w:ascii="Times New Roman" w:eastAsia="Times New Roman" w:hAnsi="Symbol" w:cs="Times New Roman"/>
          <w:sz w:val="24"/>
          <w:szCs w:val="24"/>
          <w:lang w:val="pl-PL" w:eastAsia="pl-PL"/>
        </w:rPr>
        <w:t xml:space="preserve"> </w:t>
      </w:r>
    </w:p>
    <w:p w14:paraId="1147265D" w14:textId="7D575526" w:rsidR="003466B0" w:rsidRPr="003466B0" w:rsidRDefault="003466B0" w:rsidP="003466B0">
      <w:pPr>
        <w:pStyle w:val="Listapunktowana2"/>
        <w:ind w:left="400"/>
        <w:rPr>
          <w:lang w:val="pl-PL"/>
        </w:rPr>
      </w:pPr>
      <w:r w:rsidRPr="003466B0">
        <w:rPr>
          <w:lang w:val="pl-PL"/>
        </w:rPr>
        <w:t>Podać definicję zależności funkcyjnych i rozumieć to pojęcie.</w:t>
      </w:r>
    </w:p>
    <w:p w14:paraId="71977C93" w14:textId="1A6A9602" w:rsidR="003466B0" w:rsidRPr="003466B0" w:rsidRDefault="003466B0" w:rsidP="003466B0">
      <w:pPr>
        <w:pStyle w:val="Listapunktowana2"/>
        <w:ind w:left="400"/>
        <w:rPr>
          <w:lang w:val="pl-PL"/>
        </w:rPr>
      </w:pPr>
      <w:r w:rsidRPr="003466B0">
        <w:rPr>
          <w:lang w:val="pl-PL"/>
        </w:rPr>
        <w:t>Opisać elementy bazy danych i różnice między deklaracją a projektem tabeli.</w:t>
      </w:r>
    </w:p>
    <w:p w14:paraId="5B92F57B" w14:textId="0609804E" w:rsidR="003466B0" w:rsidRPr="003466B0" w:rsidRDefault="003466B0" w:rsidP="003466B0">
      <w:pPr>
        <w:pStyle w:val="Listapunktowana2"/>
        <w:ind w:left="400"/>
        <w:rPr>
          <w:lang w:val="pl-PL"/>
        </w:rPr>
      </w:pPr>
      <w:r w:rsidRPr="003466B0">
        <w:rPr>
          <w:lang w:val="pl-PL"/>
        </w:rPr>
        <w:t>Tworzyć tabele w Accessie przy użyciu kreatora i metody projektu.</w:t>
      </w:r>
    </w:p>
    <w:p w14:paraId="2FE0670C" w14:textId="358BDEF1" w:rsidR="003466B0" w:rsidRPr="003466B0" w:rsidRDefault="003466B0" w:rsidP="003466B0">
      <w:pPr>
        <w:pStyle w:val="Listapunktowana2"/>
        <w:ind w:left="400"/>
        <w:rPr>
          <w:lang w:val="pl-PL"/>
        </w:rPr>
      </w:pPr>
      <w:r w:rsidRPr="003466B0">
        <w:rPr>
          <w:lang w:val="pl-PL"/>
        </w:rPr>
        <w:t>Wskazać, co to jest typ danych i jak go stosować.</w:t>
      </w:r>
    </w:p>
    <w:p w14:paraId="4EDDF866" w14:textId="51F49CA4" w:rsidR="003466B0" w:rsidRPr="003466B0" w:rsidRDefault="003466B0" w:rsidP="003466B0">
      <w:pPr>
        <w:pStyle w:val="Listapunktowana2"/>
        <w:ind w:left="400"/>
        <w:rPr>
          <w:lang w:val="pl-PL"/>
        </w:rPr>
      </w:pPr>
      <w:r w:rsidRPr="003466B0">
        <w:rPr>
          <w:lang w:val="pl-PL"/>
        </w:rPr>
        <w:t>Znać rodzaje relacji między tabelami.</w:t>
      </w:r>
    </w:p>
    <w:p w14:paraId="6F093E5E" w14:textId="5C8E11A1" w:rsidR="00C21D12" w:rsidRPr="003466B0" w:rsidRDefault="003466B0" w:rsidP="003466B0">
      <w:pPr>
        <w:pStyle w:val="Listapunktowana2"/>
        <w:ind w:left="400"/>
        <w:rPr>
          <w:lang w:val="pl-PL"/>
        </w:rPr>
      </w:pPr>
      <w:r w:rsidRPr="003466B0">
        <w:rPr>
          <w:lang w:val="pl-PL"/>
        </w:rPr>
        <w:t>Definiować klucz podstawowy.</w:t>
      </w:r>
    </w:p>
    <w:p w14:paraId="50AA9622" w14:textId="77777777" w:rsidR="00C21D12" w:rsidRPr="00686FB4" w:rsidRDefault="00000000" w:rsidP="00686FB4">
      <w:pPr>
        <w:pStyle w:val="Listapunktowana"/>
        <w:numPr>
          <w:ilvl w:val="0"/>
          <w:numId w:val="0"/>
        </w:numPr>
        <w:ind w:left="360" w:hanging="360"/>
        <w:rPr>
          <w:b/>
          <w:bCs/>
          <w:lang w:val="pl-PL"/>
        </w:rPr>
      </w:pPr>
      <w:r w:rsidRPr="00686FB4">
        <w:rPr>
          <w:b/>
          <w:bCs/>
          <w:lang w:val="pl-PL"/>
        </w:rPr>
        <w:lastRenderedPageBreak/>
        <w:t>Na ocenę dobrą uczeń potrafi:</w:t>
      </w:r>
    </w:p>
    <w:p w14:paraId="3B4E651A" w14:textId="77777777" w:rsidR="00C21D12" w:rsidRPr="00686FB4" w:rsidRDefault="00000000">
      <w:pPr>
        <w:pStyle w:val="Listapunktowana2"/>
        <w:ind w:left="400"/>
        <w:rPr>
          <w:lang w:val="pl-PL"/>
        </w:rPr>
      </w:pPr>
      <w:r w:rsidRPr="00686FB4">
        <w:rPr>
          <w:lang w:val="pl-PL"/>
        </w:rPr>
        <w:t>Projektować schemat relacyjny na podstawie diagramu E/R.</w:t>
      </w:r>
    </w:p>
    <w:p w14:paraId="49896C9D" w14:textId="77777777" w:rsidR="00C21D12" w:rsidRPr="00686FB4" w:rsidRDefault="00000000">
      <w:pPr>
        <w:pStyle w:val="Listapunktowana2"/>
        <w:ind w:left="400"/>
        <w:rPr>
          <w:lang w:val="pl-PL"/>
        </w:rPr>
      </w:pPr>
      <w:r w:rsidRPr="00686FB4">
        <w:rPr>
          <w:lang w:val="pl-PL"/>
        </w:rPr>
        <w:t>Normalizować bazy danych do 3 postaci normalnej.</w:t>
      </w:r>
    </w:p>
    <w:p w14:paraId="38189887" w14:textId="77777777" w:rsidR="00C21D12" w:rsidRPr="00686FB4" w:rsidRDefault="00000000">
      <w:pPr>
        <w:pStyle w:val="Listapunktowana2"/>
        <w:ind w:left="400"/>
        <w:rPr>
          <w:lang w:val="pl-PL"/>
        </w:rPr>
      </w:pPr>
      <w:r w:rsidRPr="00686FB4">
        <w:rPr>
          <w:lang w:val="pl-PL"/>
        </w:rPr>
        <w:t>Tworzyć złożone zapytania SQL z użyciem JOIN.</w:t>
      </w:r>
    </w:p>
    <w:p w14:paraId="22A0568D" w14:textId="77777777" w:rsidR="00C21D12" w:rsidRPr="00686FB4" w:rsidRDefault="00000000">
      <w:pPr>
        <w:pStyle w:val="Listapunktowana2"/>
        <w:ind w:left="400"/>
        <w:rPr>
          <w:lang w:val="pl-PL"/>
        </w:rPr>
      </w:pPr>
      <w:r w:rsidRPr="00686FB4">
        <w:rPr>
          <w:lang w:val="pl-PL"/>
        </w:rPr>
        <w:t>Tworzyć widoki w bazie danych.</w:t>
      </w:r>
    </w:p>
    <w:p w14:paraId="7C251B16" w14:textId="77777777" w:rsidR="00C21D12" w:rsidRPr="00686FB4" w:rsidRDefault="00000000">
      <w:pPr>
        <w:pStyle w:val="Listapunktowana2"/>
        <w:ind w:left="400"/>
        <w:rPr>
          <w:lang w:val="pl-PL"/>
        </w:rPr>
      </w:pPr>
      <w:r w:rsidRPr="00686FB4">
        <w:rPr>
          <w:lang w:val="pl-PL"/>
        </w:rPr>
        <w:t>Analizować poprawność zaprojektowanego modelu bazy danych.</w:t>
      </w:r>
    </w:p>
    <w:p w14:paraId="0C9984B4" w14:textId="77777777" w:rsidR="003466B0" w:rsidRPr="003466B0" w:rsidRDefault="00000000" w:rsidP="003466B0">
      <w:pPr>
        <w:pStyle w:val="Listapunktowana2"/>
        <w:ind w:left="400"/>
        <w:rPr>
          <w:lang w:val="pl-PL"/>
        </w:rPr>
      </w:pPr>
      <w:r w:rsidRPr="00686FB4">
        <w:rPr>
          <w:lang w:val="pl-PL"/>
        </w:rPr>
        <w:t>Instalować i konfigurować środowisko do projektowania baz danych.</w:t>
      </w:r>
      <w:r w:rsidR="003466B0" w:rsidRPr="003466B0">
        <w:rPr>
          <w:rFonts w:ascii="Times New Roman" w:eastAsia="Times New Roman" w:hAnsi="Symbol" w:cs="Times New Roman"/>
          <w:sz w:val="24"/>
          <w:szCs w:val="24"/>
          <w:lang w:val="pl-PL" w:eastAsia="pl-PL"/>
        </w:rPr>
        <w:t xml:space="preserve"> </w:t>
      </w:r>
    </w:p>
    <w:p w14:paraId="150A39FA" w14:textId="7884A882" w:rsidR="003466B0" w:rsidRPr="003466B0" w:rsidRDefault="003466B0" w:rsidP="003466B0">
      <w:pPr>
        <w:pStyle w:val="Listapunktowana2"/>
        <w:ind w:left="400"/>
        <w:rPr>
          <w:lang w:val="pl-PL"/>
        </w:rPr>
      </w:pPr>
      <w:r w:rsidRPr="003466B0">
        <w:rPr>
          <w:lang w:val="pl-PL"/>
        </w:rPr>
        <w:t>Normalizować tabele i rozpoznawać zależności funkcyjne.</w:t>
      </w:r>
    </w:p>
    <w:p w14:paraId="445EF553" w14:textId="14416922" w:rsidR="003466B0" w:rsidRPr="003466B0" w:rsidRDefault="003466B0" w:rsidP="003466B0">
      <w:pPr>
        <w:pStyle w:val="Listapunktowana2"/>
        <w:ind w:left="400"/>
        <w:rPr>
          <w:lang w:val="pl-PL"/>
        </w:rPr>
      </w:pPr>
      <w:r w:rsidRPr="003466B0">
        <w:rPr>
          <w:lang w:val="pl-PL"/>
        </w:rPr>
        <w:t>Tworzyć tabele bazy danych metodą kreatora i projektu.</w:t>
      </w:r>
    </w:p>
    <w:p w14:paraId="09F65243" w14:textId="2C6AF207" w:rsidR="003466B0" w:rsidRPr="003466B0" w:rsidRDefault="003466B0" w:rsidP="003466B0">
      <w:pPr>
        <w:pStyle w:val="Listapunktowana2"/>
        <w:ind w:left="400"/>
        <w:rPr>
          <w:lang w:val="pl-PL"/>
        </w:rPr>
      </w:pPr>
      <w:r w:rsidRPr="003466B0">
        <w:rPr>
          <w:lang w:val="pl-PL"/>
        </w:rPr>
        <w:t>Prawidłowo dobierać typ danych do konkretnej sytuacji.</w:t>
      </w:r>
    </w:p>
    <w:p w14:paraId="49BE9767" w14:textId="1DD3C49F" w:rsidR="003466B0" w:rsidRPr="003466B0" w:rsidRDefault="003466B0" w:rsidP="003466B0">
      <w:pPr>
        <w:pStyle w:val="Listapunktowana2"/>
        <w:ind w:left="400"/>
        <w:rPr>
          <w:lang w:val="pl-PL"/>
        </w:rPr>
      </w:pPr>
      <w:r w:rsidRPr="003466B0">
        <w:rPr>
          <w:lang w:val="pl-PL"/>
        </w:rPr>
        <w:t>Definiować wybrane właściwości pól.</w:t>
      </w:r>
    </w:p>
    <w:p w14:paraId="368D2037" w14:textId="46CAF8B4" w:rsidR="00C21D12" w:rsidRPr="003466B0" w:rsidRDefault="003466B0" w:rsidP="003466B0">
      <w:pPr>
        <w:pStyle w:val="Listapunktowana2"/>
        <w:ind w:left="400"/>
        <w:rPr>
          <w:lang w:val="pl-PL"/>
        </w:rPr>
      </w:pPr>
      <w:r w:rsidRPr="003466B0">
        <w:rPr>
          <w:lang w:val="pl-PL"/>
        </w:rPr>
        <w:t>Stosować reguły integralności i relacje między tabelami.</w:t>
      </w:r>
    </w:p>
    <w:p w14:paraId="5F19B652" w14:textId="77777777" w:rsidR="00C21D12" w:rsidRPr="00686FB4" w:rsidRDefault="00000000" w:rsidP="00686FB4">
      <w:pPr>
        <w:pStyle w:val="Listapunktowana"/>
        <w:numPr>
          <w:ilvl w:val="0"/>
          <w:numId w:val="0"/>
        </w:numPr>
        <w:ind w:left="360" w:hanging="360"/>
        <w:rPr>
          <w:b/>
          <w:bCs/>
          <w:lang w:val="pl-PL"/>
        </w:rPr>
      </w:pPr>
      <w:r w:rsidRPr="00686FB4">
        <w:rPr>
          <w:b/>
          <w:bCs/>
          <w:lang w:val="pl-PL"/>
        </w:rPr>
        <w:t>Na ocenę bardzo dobrą uczeń potrafi:</w:t>
      </w:r>
    </w:p>
    <w:p w14:paraId="7874478B" w14:textId="77777777" w:rsidR="00C21D12" w:rsidRPr="00686FB4" w:rsidRDefault="00000000">
      <w:pPr>
        <w:pStyle w:val="Listapunktowana2"/>
        <w:ind w:left="400"/>
        <w:rPr>
          <w:lang w:val="pl-PL"/>
        </w:rPr>
      </w:pPr>
      <w:r w:rsidRPr="00686FB4">
        <w:rPr>
          <w:lang w:val="pl-PL"/>
        </w:rPr>
        <w:t>Projektować bazy danych w pełnym cyklu: od modelu koncepcyjnego po fizyczny.</w:t>
      </w:r>
    </w:p>
    <w:p w14:paraId="1FE9A4F2" w14:textId="77777777" w:rsidR="00C21D12" w:rsidRPr="00686FB4" w:rsidRDefault="00000000">
      <w:pPr>
        <w:pStyle w:val="Listapunktowana2"/>
        <w:ind w:left="400"/>
        <w:rPr>
          <w:lang w:val="pl-PL"/>
        </w:rPr>
      </w:pPr>
      <w:r w:rsidRPr="00686FB4">
        <w:rPr>
          <w:lang w:val="pl-PL"/>
        </w:rPr>
        <w:t>Tworzyć diagramy E/R z relacjami i określaniem krotności.</w:t>
      </w:r>
    </w:p>
    <w:p w14:paraId="61699EB8" w14:textId="77777777" w:rsidR="00C21D12" w:rsidRPr="00686FB4" w:rsidRDefault="00000000">
      <w:pPr>
        <w:pStyle w:val="Listapunktowana2"/>
        <w:ind w:left="400"/>
        <w:rPr>
          <w:lang w:val="pl-PL"/>
        </w:rPr>
      </w:pPr>
      <w:r w:rsidRPr="00686FB4">
        <w:rPr>
          <w:lang w:val="pl-PL"/>
        </w:rPr>
        <w:t>Dobierać indeksy dla optymalizacji zapytań.</w:t>
      </w:r>
    </w:p>
    <w:p w14:paraId="2BFAEBA3" w14:textId="77777777" w:rsidR="00C21D12" w:rsidRPr="00686FB4" w:rsidRDefault="00000000">
      <w:pPr>
        <w:pStyle w:val="Listapunktowana2"/>
        <w:ind w:left="400"/>
        <w:rPr>
          <w:lang w:val="pl-PL"/>
        </w:rPr>
      </w:pPr>
      <w:r w:rsidRPr="00686FB4">
        <w:rPr>
          <w:lang w:val="pl-PL"/>
        </w:rPr>
        <w:t>Tworzyć złożone podzapytania i zapytania z funkcjami agregującymi.</w:t>
      </w:r>
    </w:p>
    <w:p w14:paraId="542E8A2E" w14:textId="77777777" w:rsidR="00C21D12" w:rsidRPr="00686FB4" w:rsidRDefault="00000000">
      <w:pPr>
        <w:pStyle w:val="Listapunktowana2"/>
        <w:ind w:left="400"/>
        <w:rPr>
          <w:lang w:val="pl-PL"/>
        </w:rPr>
      </w:pPr>
      <w:r w:rsidRPr="00686FB4">
        <w:rPr>
          <w:lang w:val="pl-PL"/>
        </w:rPr>
        <w:t>Importować i eksportować schemat bazy danych oraz dane.</w:t>
      </w:r>
    </w:p>
    <w:p w14:paraId="3EEC3516" w14:textId="77777777" w:rsidR="003466B0" w:rsidRPr="003466B0" w:rsidRDefault="00000000" w:rsidP="003466B0">
      <w:pPr>
        <w:pStyle w:val="Listapunktowana2"/>
        <w:ind w:left="400"/>
        <w:rPr>
          <w:lang w:val="pl-PL"/>
        </w:rPr>
      </w:pPr>
      <w:r w:rsidRPr="00686FB4">
        <w:rPr>
          <w:lang w:val="pl-PL"/>
        </w:rPr>
        <w:t>Tworzyć proste formularze i raporty wspierające projekt bazy danych.</w:t>
      </w:r>
      <w:r w:rsidR="003466B0" w:rsidRPr="003466B0">
        <w:rPr>
          <w:rFonts w:ascii="Times New Roman" w:eastAsia="Times New Roman" w:hAnsi="Symbol" w:cs="Times New Roman"/>
          <w:sz w:val="24"/>
          <w:szCs w:val="24"/>
          <w:lang w:val="pl-PL" w:eastAsia="pl-PL"/>
        </w:rPr>
        <w:t xml:space="preserve"> </w:t>
      </w:r>
    </w:p>
    <w:p w14:paraId="069D8F1B" w14:textId="06BD5C45" w:rsidR="003466B0" w:rsidRPr="003466B0" w:rsidRDefault="003466B0" w:rsidP="003466B0">
      <w:pPr>
        <w:pStyle w:val="Listapunktowana2"/>
        <w:ind w:left="400"/>
        <w:rPr>
          <w:lang w:val="pl-PL"/>
        </w:rPr>
      </w:pPr>
      <w:r w:rsidRPr="003466B0">
        <w:rPr>
          <w:lang w:val="pl-PL"/>
        </w:rPr>
        <w:t>Podczas projektowania baz stosować zasady tworzenia relacji między tabelami.</w:t>
      </w:r>
    </w:p>
    <w:p w14:paraId="1877E8DF" w14:textId="3186684F" w:rsidR="00C21D12" w:rsidRPr="003466B0" w:rsidRDefault="003466B0" w:rsidP="003466B0">
      <w:pPr>
        <w:pStyle w:val="Listapunktowana2"/>
        <w:ind w:left="400"/>
        <w:rPr>
          <w:lang w:val="pl-PL"/>
        </w:rPr>
      </w:pPr>
      <w:r w:rsidRPr="003466B0">
        <w:rPr>
          <w:lang w:val="pl-PL"/>
        </w:rPr>
        <w:t>W sposób optymalny tworzyć przykładową tabelę wraz z wprowadzeniem danych zgodnie z wytycznymi.</w:t>
      </w:r>
    </w:p>
    <w:p w14:paraId="4B2D648A" w14:textId="77777777" w:rsidR="00C21D12" w:rsidRPr="00686FB4" w:rsidRDefault="00000000" w:rsidP="00686FB4">
      <w:pPr>
        <w:pStyle w:val="Listapunktowana"/>
        <w:numPr>
          <w:ilvl w:val="0"/>
          <w:numId w:val="0"/>
        </w:numPr>
        <w:ind w:left="360" w:hanging="360"/>
        <w:rPr>
          <w:b/>
          <w:bCs/>
          <w:lang w:val="pl-PL"/>
        </w:rPr>
      </w:pPr>
      <w:r w:rsidRPr="00686FB4">
        <w:rPr>
          <w:b/>
          <w:bCs/>
          <w:lang w:val="pl-PL"/>
        </w:rPr>
        <w:t>Na ocenę celującą uczeń potrafi:</w:t>
      </w:r>
    </w:p>
    <w:p w14:paraId="2776DE72" w14:textId="77777777" w:rsidR="00C21D12" w:rsidRPr="00686FB4" w:rsidRDefault="00000000">
      <w:pPr>
        <w:pStyle w:val="Listapunktowana2"/>
        <w:ind w:left="400"/>
        <w:rPr>
          <w:lang w:val="pl-PL"/>
        </w:rPr>
      </w:pPr>
      <w:r w:rsidRPr="00686FB4">
        <w:rPr>
          <w:lang w:val="pl-PL"/>
        </w:rPr>
        <w:t>Projektować i implementować złożone systemy bazodanowe uwzględniające potrzeby użytkowników.</w:t>
      </w:r>
    </w:p>
    <w:p w14:paraId="16408CDD" w14:textId="77777777" w:rsidR="00C21D12" w:rsidRPr="00686FB4" w:rsidRDefault="00000000">
      <w:pPr>
        <w:pStyle w:val="Listapunktowana2"/>
        <w:ind w:left="400"/>
        <w:rPr>
          <w:lang w:val="pl-PL"/>
        </w:rPr>
      </w:pPr>
      <w:r w:rsidRPr="00686FB4">
        <w:rPr>
          <w:lang w:val="pl-PL"/>
        </w:rPr>
        <w:t>Tworzyć procedury składowane, funkcje oraz wyzwalacze.</w:t>
      </w:r>
    </w:p>
    <w:p w14:paraId="4568BEC5" w14:textId="77777777" w:rsidR="00C21D12" w:rsidRPr="00686FB4" w:rsidRDefault="00000000">
      <w:pPr>
        <w:pStyle w:val="Listapunktowana2"/>
        <w:ind w:left="400"/>
        <w:rPr>
          <w:lang w:val="pl-PL"/>
        </w:rPr>
      </w:pPr>
      <w:r w:rsidRPr="00686FB4">
        <w:rPr>
          <w:lang w:val="pl-PL"/>
        </w:rPr>
        <w:t>Optymalizować zapytania SQL i strukturę bazy pod kątem wydajności.</w:t>
      </w:r>
    </w:p>
    <w:p w14:paraId="5E6B6627" w14:textId="77777777" w:rsidR="00C21D12" w:rsidRPr="00686FB4" w:rsidRDefault="00000000">
      <w:pPr>
        <w:pStyle w:val="Listapunktowana2"/>
        <w:ind w:left="400"/>
        <w:rPr>
          <w:lang w:val="pl-PL"/>
        </w:rPr>
      </w:pPr>
      <w:r w:rsidRPr="00686FB4">
        <w:rPr>
          <w:lang w:val="pl-PL"/>
        </w:rPr>
        <w:t>Stosować mechanizmy kontroli dostępu i bezpieczeństwa danych.</w:t>
      </w:r>
    </w:p>
    <w:p w14:paraId="1F1608BC" w14:textId="77777777" w:rsidR="003466B0" w:rsidRPr="003466B0" w:rsidRDefault="00000000" w:rsidP="003466B0">
      <w:pPr>
        <w:pStyle w:val="Listapunktowana2"/>
        <w:ind w:left="400"/>
        <w:rPr>
          <w:lang w:val="pl-PL"/>
        </w:rPr>
      </w:pPr>
      <w:r w:rsidRPr="00686FB4">
        <w:rPr>
          <w:lang w:val="pl-PL"/>
        </w:rPr>
        <w:t>Samodzielnie realizować projekt bazy danych na podstawie specyfikacji wymagań.</w:t>
      </w:r>
      <w:r w:rsidR="003466B0" w:rsidRPr="003466B0">
        <w:rPr>
          <w:rFonts w:ascii="Times New Roman" w:eastAsia="Times New Roman" w:hAnsi="Symbol" w:cs="Times New Roman"/>
          <w:sz w:val="24"/>
          <w:szCs w:val="24"/>
          <w:lang w:val="pl-PL" w:eastAsia="pl-PL"/>
        </w:rPr>
        <w:t xml:space="preserve"> </w:t>
      </w:r>
    </w:p>
    <w:p w14:paraId="4214E2D8" w14:textId="2B59DEDA" w:rsidR="003466B0" w:rsidRPr="003466B0" w:rsidRDefault="003466B0" w:rsidP="003466B0">
      <w:pPr>
        <w:pStyle w:val="Listapunktowana2"/>
        <w:ind w:left="400"/>
        <w:rPr>
          <w:lang w:val="pl-PL"/>
        </w:rPr>
      </w:pPr>
      <w:r w:rsidRPr="003466B0">
        <w:rPr>
          <w:lang w:val="pl-PL"/>
        </w:rPr>
        <w:t>Wykorzystywać wiedzę z różnych źródeł.</w:t>
      </w:r>
    </w:p>
    <w:p w14:paraId="00BD9A29" w14:textId="53B0AED6" w:rsidR="003466B0" w:rsidRPr="003466B0" w:rsidRDefault="003466B0" w:rsidP="003466B0">
      <w:pPr>
        <w:pStyle w:val="Listapunktowana2"/>
        <w:ind w:left="400"/>
        <w:rPr>
          <w:lang w:val="pl-PL"/>
        </w:rPr>
      </w:pPr>
      <w:r w:rsidRPr="003466B0">
        <w:rPr>
          <w:lang w:val="pl-PL"/>
        </w:rPr>
        <w:t>Realizować dodatkowe projekty edukacyjne i wykazywać się inicjatywą.</w:t>
      </w:r>
    </w:p>
    <w:p w14:paraId="20CC7D0A" w14:textId="77777777" w:rsidR="003466B0" w:rsidRDefault="003466B0">
      <w:pPr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26"/>
          <w:lang w:val="pl-PL"/>
        </w:rPr>
      </w:pPr>
      <w:r>
        <w:rPr>
          <w:lang w:val="pl-PL"/>
        </w:rPr>
        <w:br w:type="page"/>
      </w:r>
    </w:p>
    <w:p w14:paraId="415D1670" w14:textId="3C303776" w:rsidR="00C21D12" w:rsidRPr="00686FB4" w:rsidRDefault="00000000">
      <w:pPr>
        <w:pStyle w:val="Nagwek2"/>
        <w:rPr>
          <w:lang w:val="pl-PL"/>
        </w:rPr>
      </w:pPr>
      <w:r w:rsidRPr="00686FB4">
        <w:rPr>
          <w:lang w:val="pl-PL"/>
        </w:rPr>
        <w:lastRenderedPageBreak/>
        <w:t>Wymagania na ocenę roczną:</w:t>
      </w:r>
    </w:p>
    <w:p w14:paraId="2B3298A9" w14:textId="77777777" w:rsidR="00C21D12" w:rsidRPr="00686FB4" w:rsidRDefault="00000000">
      <w:pPr>
        <w:rPr>
          <w:lang w:val="pl-PL"/>
        </w:rPr>
      </w:pPr>
      <w:r w:rsidRPr="00686FB4">
        <w:rPr>
          <w:lang w:val="pl-PL"/>
        </w:rPr>
        <w:t>(obejmuje zakres wiedzy i umiejętności z pierwszego półrocza oraz dodatkowe wymagania)</w:t>
      </w:r>
    </w:p>
    <w:p w14:paraId="4F175A4B" w14:textId="77777777" w:rsidR="00C21D12" w:rsidRPr="00686FB4" w:rsidRDefault="00000000" w:rsidP="00686FB4">
      <w:pPr>
        <w:pStyle w:val="Listapunktowana"/>
        <w:numPr>
          <w:ilvl w:val="0"/>
          <w:numId w:val="0"/>
        </w:numPr>
        <w:ind w:left="360" w:hanging="360"/>
        <w:rPr>
          <w:b/>
          <w:bCs/>
          <w:lang w:val="pl-PL"/>
        </w:rPr>
      </w:pPr>
      <w:r w:rsidRPr="00686FB4">
        <w:rPr>
          <w:b/>
          <w:bCs/>
          <w:lang w:val="pl-PL"/>
        </w:rPr>
        <w:t>Na ocenę roczną dopuszczającą uczeń potrafi:</w:t>
      </w:r>
    </w:p>
    <w:p w14:paraId="4DEFD35A" w14:textId="77777777" w:rsidR="00C21D12" w:rsidRPr="00686FB4" w:rsidRDefault="00000000">
      <w:pPr>
        <w:pStyle w:val="Listapunktowana2"/>
        <w:ind w:left="400"/>
        <w:rPr>
          <w:lang w:val="pl-PL"/>
        </w:rPr>
      </w:pPr>
      <w:r w:rsidRPr="00686FB4">
        <w:rPr>
          <w:lang w:val="pl-PL"/>
        </w:rPr>
        <w:t>Opisywać etapy projektowania bazy danych i ich zastosowanie.</w:t>
      </w:r>
    </w:p>
    <w:p w14:paraId="048BF0F3" w14:textId="77777777" w:rsidR="00C21D12" w:rsidRPr="00686FB4" w:rsidRDefault="00000000">
      <w:pPr>
        <w:pStyle w:val="Listapunktowana2"/>
        <w:ind w:left="400"/>
        <w:rPr>
          <w:lang w:val="pl-PL"/>
        </w:rPr>
      </w:pPr>
      <w:r w:rsidRPr="00686FB4">
        <w:rPr>
          <w:lang w:val="pl-PL"/>
        </w:rPr>
        <w:t>Tworzyć proste schematy baz danych w wybranym SZBD.</w:t>
      </w:r>
    </w:p>
    <w:p w14:paraId="07A7582C" w14:textId="77777777" w:rsidR="00C21D12" w:rsidRPr="00686FB4" w:rsidRDefault="00000000">
      <w:pPr>
        <w:pStyle w:val="Listapunktowana2"/>
        <w:ind w:left="400"/>
        <w:rPr>
          <w:lang w:val="pl-PL"/>
        </w:rPr>
      </w:pPr>
      <w:r w:rsidRPr="00686FB4">
        <w:rPr>
          <w:lang w:val="pl-PL"/>
        </w:rPr>
        <w:t>Analizować strukturę tabel i relacji.</w:t>
      </w:r>
    </w:p>
    <w:p w14:paraId="7E0F7028" w14:textId="77777777" w:rsidR="003466B0" w:rsidRPr="003466B0" w:rsidRDefault="00000000">
      <w:pPr>
        <w:pStyle w:val="Listapunktowana2"/>
        <w:ind w:left="400"/>
        <w:rPr>
          <w:lang w:val="pl-PL"/>
        </w:rPr>
      </w:pPr>
      <w:r w:rsidRPr="00686FB4">
        <w:rPr>
          <w:lang w:val="pl-PL"/>
        </w:rPr>
        <w:t>Posługiwać się podstawowymi narzędziami administracyjnymi SZBD.</w:t>
      </w:r>
      <w:r w:rsidR="003466B0" w:rsidRPr="003466B0">
        <w:rPr>
          <w:rFonts w:ascii="Segoe UI Emoji" w:hAnsi="Segoe UI Emoji" w:cs="Segoe UI Emoji"/>
          <w:lang w:val="pl-PL"/>
        </w:rPr>
        <w:t xml:space="preserve"> </w:t>
      </w:r>
    </w:p>
    <w:p w14:paraId="39EE44CF" w14:textId="314EA1C6" w:rsidR="00C21D12" w:rsidRPr="00686FB4" w:rsidRDefault="003466B0">
      <w:pPr>
        <w:pStyle w:val="Listapunktowana2"/>
        <w:ind w:left="400"/>
        <w:rPr>
          <w:lang w:val="pl-PL"/>
        </w:rPr>
      </w:pPr>
      <w:r w:rsidRPr="003466B0">
        <w:rPr>
          <w:lang w:val="pl-PL"/>
        </w:rPr>
        <w:t>Zna budowę okna projektowania tabel w MS Access.</w:t>
      </w:r>
    </w:p>
    <w:p w14:paraId="04D29537" w14:textId="77777777" w:rsidR="00C21D12" w:rsidRPr="00686FB4" w:rsidRDefault="00000000" w:rsidP="00686FB4">
      <w:pPr>
        <w:pStyle w:val="Listapunktowana"/>
        <w:numPr>
          <w:ilvl w:val="0"/>
          <w:numId w:val="0"/>
        </w:numPr>
        <w:ind w:left="360" w:hanging="360"/>
        <w:rPr>
          <w:b/>
          <w:bCs/>
          <w:lang w:val="pl-PL"/>
        </w:rPr>
      </w:pPr>
      <w:r w:rsidRPr="00686FB4">
        <w:rPr>
          <w:b/>
          <w:bCs/>
          <w:lang w:val="pl-PL"/>
        </w:rPr>
        <w:t>Na ocenę roczną dostateczną uczeń potrafi:</w:t>
      </w:r>
    </w:p>
    <w:p w14:paraId="1DB3148E" w14:textId="77777777" w:rsidR="00C21D12" w:rsidRPr="00686FB4" w:rsidRDefault="00000000">
      <w:pPr>
        <w:pStyle w:val="Listapunktowana2"/>
        <w:ind w:left="400"/>
        <w:rPr>
          <w:lang w:val="pl-PL"/>
        </w:rPr>
      </w:pPr>
      <w:r w:rsidRPr="00686FB4">
        <w:rPr>
          <w:lang w:val="pl-PL"/>
        </w:rPr>
        <w:t>Rozbudowywać projekt bazy danych o dodatkowe encje i relacje.</w:t>
      </w:r>
    </w:p>
    <w:p w14:paraId="7A28608D" w14:textId="77777777" w:rsidR="00C21D12" w:rsidRPr="00686FB4" w:rsidRDefault="00000000">
      <w:pPr>
        <w:pStyle w:val="Listapunktowana2"/>
        <w:ind w:left="400"/>
        <w:rPr>
          <w:lang w:val="pl-PL"/>
        </w:rPr>
      </w:pPr>
      <w:r w:rsidRPr="00686FB4">
        <w:rPr>
          <w:lang w:val="pl-PL"/>
        </w:rPr>
        <w:t>Tworzyć i modyfikować tabele z kluczami oraz ograniczeniami integralności.</w:t>
      </w:r>
    </w:p>
    <w:p w14:paraId="7A0D00AC" w14:textId="77777777" w:rsidR="00C21D12" w:rsidRPr="00686FB4" w:rsidRDefault="00000000">
      <w:pPr>
        <w:pStyle w:val="Listapunktowana2"/>
        <w:ind w:left="400"/>
        <w:rPr>
          <w:lang w:val="pl-PL"/>
        </w:rPr>
      </w:pPr>
      <w:r w:rsidRPr="00686FB4">
        <w:rPr>
          <w:lang w:val="pl-PL"/>
        </w:rPr>
        <w:t>Tworzyć formularze do wprowadzania danych.</w:t>
      </w:r>
    </w:p>
    <w:p w14:paraId="7D366C70" w14:textId="77777777" w:rsidR="003466B0" w:rsidRPr="003466B0" w:rsidRDefault="00000000">
      <w:pPr>
        <w:pStyle w:val="Listapunktowana2"/>
        <w:ind w:left="400"/>
        <w:rPr>
          <w:lang w:val="pl-PL"/>
        </w:rPr>
      </w:pPr>
      <w:r w:rsidRPr="00686FB4">
        <w:rPr>
          <w:lang w:val="pl-PL"/>
        </w:rPr>
        <w:t>Nadawać i odbierać podstawowe uprawnienia użytkownikom bazy danych.</w:t>
      </w:r>
      <w:r w:rsidR="003466B0" w:rsidRPr="003466B0">
        <w:rPr>
          <w:rFonts w:ascii="Segoe UI Emoji" w:hAnsi="Segoe UI Emoji" w:cs="Segoe UI Emoji"/>
          <w:lang w:val="pl-PL"/>
        </w:rPr>
        <w:t xml:space="preserve"> </w:t>
      </w:r>
    </w:p>
    <w:p w14:paraId="5FDFC5A3" w14:textId="2BEAFF0C" w:rsidR="00C21D12" w:rsidRPr="00686FB4" w:rsidRDefault="003466B0">
      <w:pPr>
        <w:pStyle w:val="Listapunktowana2"/>
        <w:ind w:left="400"/>
        <w:rPr>
          <w:lang w:val="pl-PL"/>
        </w:rPr>
      </w:pPr>
      <w:r w:rsidRPr="003466B0">
        <w:rPr>
          <w:lang w:val="pl-PL"/>
        </w:rPr>
        <w:t>Weryfikować poprawność projektu tabel i minimalnej deklaracji pól.</w:t>
      </w:r>
    </w:p>
    <w:p w14:paraId="26ADE17F" w14:textId="77777777" w:rsidR="00C21D12" w:rsidRPr="00686FB4" w:rsidRDefault="00000000" w:rsidP="00686FB4">
      <w:pPr>
        <w:pStyle w:val="Listapunktowana"/>
        <w:numPr>
          <w:ilvl w:val="0"/>
          <w:numId w:val="0"/>
        </w:numPr>
        <w:ind w:left="360" w:hanging="360"/>
        <w:rPr>
          <w:b/>
          <w:bCs/>
          <w:lang w:val="pl-PL"/>
        </w:rPr>
      </w:pPr>
      <w:r w:rsidRPr="00686FB4">
        <w:rPr>
          <w:b/>
          <w:bCs/>
          <w:lang w:val="pl-PL"/>
        </w:rPr>
        <w:t>Na ocenę roczną dobrą uczeń potrafi:</w:t>
      </w:r>
    </w:p>
    <w:p w14:paraId="77B09276" w14:textId="77777777" w:rsidR="00C21D12" w:rsidRPr="00686FB4" w:rsidRDefault="00000000">
      <w:pPr>
        <w:pStyle w:val="Listapunktowana2"/>
        <w:ind w:left="400"/>
        <w:rPr>
          <w:lang w:val="pl-PL"/>
        </w:rPr>
      </w:pPr>
      <w:r w:rsidRPr="00686FB4">
        <w:rPr>
          <w:lang w:val="pl-PL"/>
        </w:rPr>
        <w:t>Tworzyć raporty i zestawienia danych w oparciu o zapytania SQL.</w:t>
      </w:r>
    </w:p>
    <w:p w14:paraId="4BEFA417" w14:textId="77777777" w:rsidR="00C21D12" w:rsidRPr="00686FB4" w:rsidRDefault="00000000">
      <w:pPr>
        <w:pStyle w:val="Listapunktowana2"/>
        <w:ind w:left="400"/>
        <w:rPr>
          <w:lang w:val="pl-PL"/>
        </w:rPr>
      </w:pPr>
      <w:r w:rsidRPr="00686FB4">
        <w:rPr>
          <w:lang w:val="pl-PL"/>
        </w:rPr>
        <w:t>Weryfikować poprawność i spójność zaprojektowanej bazy.</w:t>
      </w:r>
    </w:p>
    <w:p w14:paraId="4376DD7F" w14:textId="77777777" w:rsidR="00C21D12" w:rsidRPr="00686FB4" w:rsidRDefault="00000000">
      <w:pPr>
        <w:pStyle w:val="Listapunktowana2"/>
        <w:ind w:left="400"/>
        <w:rPr>
          <w:lang w:val="pl-PL"/>
        </w:rPr>
      </w:pPr>
      <w:r w:rsidRPr="00686FB4">
        <w:rPr>
          <w:lang w:val="pl-PL"/>
        </w:rPr>
        <w:t>Tworzyć kopie zapasowe bazy danych oraz przywracać dane.</w:t>
      </w:r>
    </w:p>
    <w:p w14:paraId="421C347E" w14:textId="77777777" w:rsidR="00C21D12" w:rsidRDefault="00000000">
      <w:pPr>
        <w:pStyle w:val="Listapunktowana2"/>
        <w:ind w:left="400"/>
        <w:rPr>
          <w:lang w:val="pl-PL"/>
        </w:rPr>
      </w:pPr>
      <w:r w:rsidRPr="00686FB4">
        <w:rPr>
          <w:lang w:val="pl-PL"/>
        </w:rPr>
        <w:t>Projektować bazę danych zgodnie z wymaganiami klienta.</w:t>
      </w:r>
    </w:p>
    <w:p w14:paraId="54A2544A" w14:textId="557C7C61" w:rsidR="003466B0" w:rsidRPr="00686FB4" w:rsidRDefault="003466B0">
      <w:pPr>
        <w:pStyle w:val="Listapunktowana2"/>
        <w:ind w:left="400"/>
        <w:rPr>
          <w:lang w:val="pl-PL"/>
        </w:rPr>
      </w:pPr>
      <w:r w:rsidRPr="003466B0">
        <w:rPr>
          <w:lang w:val="pl-PL"/>
        </w:rPr>
        <w:t>Prawidłowo wprowadzać dane do tabel w projektowanej bazie.</w:t>
      </w:r>
    </w:p>
    <w:p w14:paraId="4F169A11" w14:textId="77777777" w:rsidR="00C21D12" w:rsidRPr="00686FB4" w:rsidRDefault="00000000" w:rsidP="00686FB4">
      <w:pPr>
        <w:pStyle w:val="Listapunktowana"/>
        <w:numPr>
          <w:ilvl w:val="0"/>
          <w:numId w:val="0"/>
        </w:numPr>
        <w:ind w:left="360" w:hanging="360"/>
        <w:rPr>
          <w:b/>
          <w:bCs/>
          <w:lang w:val="pl-PL"/>
        </w:rPr>
      </w:pPr>
      <w:r w:rsidRPr="00686FB4">
        <w:rPr>
          <w:b/>
          <w:bCs/>
          <w:lang w:val="pl-PL"/>
        </w:rPr>
        <w:t>Na ocenę roczną bardzo dobrą uczeń potrafi:</w:t>
      </w:r>
    </w:p>
    <w:p w14:paraId="31216547" w14:textId="77777777" w:rsidR="00C21D12" w:rsidRPr="00686FB4" w:rsidRDefault="00000000">
      <w:pPr>
        <w:pStyle w:val="Listapunktowana2"/>
        <w:ind w:left="400"/>
        <w:rPr>
          <w:lang w:val="pl-PL"/>
        </w:rPr>
      </w:pPr>
      <w:r w:rsidRPr="00686FB4">
        <w:rPr>
          <w:lang w:val="pl-PL"/>
        </w:rPr>
        <w:t>Wdrażać zaprojektowaną bazę danych do środowiska produkcyjnego.</w:t>
      </w:r>
    </w:p>
    <w:p w14:paraId="69372C3B" w14:textId="77777777" w:rsidR="00C21D12" w:rsidRPr="00686FB4" w:rsidRDefault="00000000">
      <w:pPr>
        <w:pStyle w:val="Listapunktowana2"/>
        <w:ind w:left="400"/>
        <w:rPr>
          <w:lang w:val="pl-PL"/>
        </w:rPr>
      </w:pPr>
      <w:r w:rsidRPr="00686FB4">
        <w:rPr>
          <w:lang w:val="pl-PL"/>
        </w:rPr>
        <w:t>Projektować system uprawnień i ról w bazie danych.</w:t>
      </w:r>
    </w:p>
    <w:p w14:paraId="04A8D2AA" w14:textId="77777777" w:rsidR="00C21D12" w:rsidRPr="00686FB4" w:rsidRDefault="00000000">
      <w:pPr>
        <w:pStyle w:val="Listapunktowana2"/>
        <w:ind w:left="400"/>
        <w:rPr>
          <w:lang w:val="pl-PL"/>
        </w:rPr>
      </w:pPr>
      <w:r w:rsidRPr="00686FB4">
        <w:rPr>
          <w:lang w:val="pl-PL"/>
        </w:rPr>
        <w:t>Testować i oceniać wydajność zaprojektowanej bazy.</w:t>
      </w:r>
    </w:p>
    <w:p w14:paraId="5BA68791" w14:textId="77777777" w:rsidR="00C21D12" w:rsidRDefault="00000000">
      <w:pPr>
        <w:pStyle w:val="Listapunktowana2"/>
        <w:ind w:left="400"/>
        <w:rPr>
          <w:lang w:val="pl-PL"/>
        </w:rPr>
      </w:pPr>
      <w:r w:rsidRPr="00686FB4">
        <w:rPr>
          <w:lang w:val="pl-PL"/>
        </w:rPr>
        <w:t>Dokumentować proces projektowania i wdrożenia bazy danych.</w:t>
      </w:r>
    </w:p>
    <w:p w14:paraId="468C6472" w14:textId="5913405A" w:rsidR="003466B0" w:rsidRPr="00686FB4" w:rsidRDefault="003466B0">
      <w:pPr>
        <w:pStyle w:val="Listapunktowana2"/>
        <w:ind w:left="400"/>
        <w:rPr>
          <w:lang w:val="pl-PL"/>
        </w:rPr>
      </w:pPr>
      <w:r w:rsidRPr="003466B0">
        <w:rPr>
          <w:lang w:val="pl-PL"/>
        </w:rPr>
        <w:t>Modyfikować i rozbudowywać strukturę bazy zgodnie z wytycznymi.</w:t>
      </w:r>
    </w:p>
    <w:p w14:paraId="1EABAE47" w14:textId="19F6C958" w:rsidR="00C21D12" w:rsidRPr="00686FB4" w:rsidRDefault="00000000" w:rsidP="003466B0">
      <w:pPr>
        <w:pStyle w:val="Listapunktowana"/>
        <w:numPr>
          <w:ilvl w:val="0"/>
          <w:numId w:val="0"/>
        </w:numPr>
        <w:rPr>
          <w:b/>
          <w:bCs/>
          <w:lang w:val="pl-PL"/>
        </w:rPr>
      </w:pPr>
      <w:r w:rsidRPr="00686FB4">
        <w:rPr>
          <w:b/>
          <w:bCs/>
          <w:lang w:val="pl-PL"/>
        </w:rPr>
        <w:t>Na ocenę roczną celującą uczeń potrafi:</w:t>
      </w:r>
    </w:p>
    <w:p w14:paraId="3B49A326" w14:textId="77777777" w:rsidR="00C21D12" w:rsidRPr="00686FB4" w:rsidRDefault="00000000">
      <w:pPr>
        <w:pStyle w:val="Listapunktowana2"/>
        <w:ind w:left="400"/>
        <w:rPr>
          <w:lang w:val="pl-PL"/>
        </w:rPr>
      </w:pPr>
      <w:r w:rsidRPr="00686FB4">
        <w:rPr>
          <w:lang w:val="pl-PL"/>
        </w:rPr>
        <w:t>Tworzyć zaawansowane rozwiązania bazodanowe wspierające procesy biznesowe.</w:t>
      </w:r>
    </w:p>
    <w:p w14:paraId="1304BBFA" w14:textId="77777777" w:rsidR="00C21D12" w:rsidRPr="00686FB4" w:rsidRDefault="00000000">
      <w:pPr>
        <w:pStyle w:val="Listapunktowana2"/>
        <w:ind w:left="400"/>
        <w:rPr>
          <w:lang w:val="pl-PL"/>
        </w:rPr>
      </w:pPr>
      <w:r w:rsidRPr="00686FB4">
        <w:rPr>
          <w:lang w:val="pl-PL"/>
        </w:rPr>
        <w:t>Projektować aplikacje bazodanowe integrujące formularze, raporty i moduły użytkowe.</w:t>
      </w:r>
    </w:p>
    <w:p w14:paraId="37AC3120" w14:textId="77777777" w:rsidR="00C21D12" w:rsidRPr="00686FB4" w:rsidRDefault="00000000">
      <w:pPr>
        <w:pStyle w:val="Listapunktowana2"/>
        <w:ind w:left="400"/>
        <w:rPr>
          <w:lang w:val="pl-PL"/>
        </w:rPr>
      </w:pPr>
      <w:r w:rsidRPr="00686FB4">
        <w:rPr>
          <w:lang w:val="pl-PL"/>
        </w:rPr>
        <w:t>Kontrolować spójność i bezpieczeństwo danych na poziomie aplikacji i bazy.</w:t>
      </w:r>
    </w:p>
    <w:p w14:paraId="63E56127" w14:textId="77777777" w:rsidR="00C21D12" w:rsidRPr="00686FB4" w:rsidRDefault="00000000">
      <w:pPr>
        <w:pStyle w:val="Listapunktowana2"/>
        <w:ind w:left="400"/>
        <w:rPr>
          <w:lang w:val="pl-PL"/>
        </w:rPr>
      </w:pPr>
      <w:r w:rsidRPr="00686FB4">
        <w:rPr>
          <w:lang w:val="pl-PL"/>
        </w:rPr>
        <w:t>Samodzielnie przeprowadzać kompleksowe projekty bazodanowe na podstawie analizy wymagań klienta.</w:t>
      </w:r>
    </w:p>
    <w:p w14:paraId="71CD0EC6" w14:textId="77777777" w:rsidR="00C21D12" w:rsidRDefault="00000000">
      <w:pPr>
        <w:pStyle w:val="Listapunktowana2"/>
        <w:ind w:left="400"/>
        <w:rPr>
          <w:lang w:val="pl-PL"/>
        </w:rPr>
      </w:pPr>
      <w:r w:rsidRPr="00686FB4">
        <w:rPr>
          <w:lang w:val="pl-PL"/>
        </w:rPr>
        <w:t>W pełni opanował materiał i rozwija własne projekty wykraczające poza program.</w:t>
      </w:r>
    </w:p>
    <w:p w14:paraId="2D83C1B5" w14:textId="1DC10CB6" w:rsidR="003466B0" w:rsidRPr="00686FB4" w:rsidRDefault="003466B0">
      <w:pPr>
        <w:pStyle w:val="Listapunktowana2"/>
        <w:ind w:left="400"/>
        <w:rPr>
          <w:lang w:val="pl-PL"/>
        </w:rPr>
      </w:pPr>
      <w:r w:rsidRPr="003466B0">
        <w:rPr>
          <w:lang w:val="pl-PL"/>
        </w:rPr>
        <w:t>Wyróżnia się aktywnością i inicjatywą w projektach bazodanowych.</w:t>
      </w:r>
    </w:p>
    <w:p w14:paraId="62BCBA90" w14:textId="77777777" w:rsidR="00C21D12" w:rsidRPr="00686FB4" w:rsidRDefault="00000000">
      <w:pPr>
        <w:pStyle w:val="Nagwek2"/>
        <w:rPr>
          <w:lang w:val="pl-PL"/>
        </w:rPr>
      </w:pPr>
      <w:r w:rsidRPr="00686FB4">
        <w:rPr>
          <w:lang w:val="pl-PL"/>
        </w:rPr>
        <w:lastRenderedPageBreak/>
        <w:t>Dostosowanie wymagań edukacyjnych:</w:t>
      </w:r>
    </w:p>
    <w:p w14:paraId="7D4E113B" w14:textId="77777777" w:rsidR="00C21D12" w:rsidRPr="00686FB4" w:rsidRDefault="00000000">
      <w:pPr>
        <w:rPr>
          <w:lang w:val="pl-PL"/>
        </w:rPr>
      </w:pPr>
      <w:r w:rsidRPr="00686FB4">
        <w:rPr>
          <w:lang w:val="pl-PL"/>
        </w:rPr>
        <w:t>W przypadku uczniów z opiniami poradni psychologiczno-pedagogicznej, wymagania edukacyjne zostaną dostosowane indywidualnie.</w:t>
      </w:r>
    </w:p>
    <w:sectPr w:rsidR="00C21D12" w:rsidRPr="00686FB4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notTrueType/>
    <w:pitch w:val="variable"/>
    <w:sig w:usb0="00000003" w:usb1="00000000" w:usb2="0000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57937103">
    <w:abstractNumId w:val="8"/>
  </w:num>
  <w:num w:numId="2" w16cid:durableId="569316119">
    <w:abstractNumId w:val="6"/>
  </w:num>
  <w:num w:numId="3" w16cid:durableId="1926258972">
    <w:abstractNumId w:val="5"/>
  </w:num>
  <w:num w:numId="4" w16cid:durableId="2012172406">
    <w:abstractNumId w:val="4"/>
  </w:num>
  <w:num w:numId="5" w16cid:durableId="1084256503">
    <w:abstractNumId w:val="7"/>
  </w:num>
  <w:num w:numId="6" w16cid:durableId="853614464">
    <w:abstractNumId w:val="3"/>
  </w:num>
  <w:num w:numId="7" w16cid:durableId="1724327337">
    <w:abstractNumId w:val="2"/>
  </w:num>
  <w:num w:numId="8" w16cid:durableId="943028145">
    <w:abstractNumId w:val="1"/>
  </w:num>
  <w:num w:numId="9" w16cid:durableId="211713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2A042B"/>
    <w:rsid w:val="003159AB"/>
    <w:rsid w:val="00326F90"/>
    <w:rsid w:val="003466B0"/>
    <w:rsid w:val="00686FB4"/>
    <w:rsid w:val="008F76BF"/>
    <w:rsid w:val="00996B31"/>
    <w:rsid w:val="00AA1D8D"/>
    <w:rsid w:val="00B47730"/>
    <w:rsid w:val="00B74C18"/>
    <w:rsid w:val="00C21D12"/>
    <w:rsid w:val="00CA1F8D"/>
    <w:rsid w:val="00CB0664"/>
    <w:rsid w:val="00DA436A"/>
    <w:rsid w:val="00EC73FB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3EC373"/>
  <w14:defaultImageDpi w14:val="300"/>
  <w15:docId w15:val="{49A8D49A-8E46-497B-90FE-9AB71DB2B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C73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C73FB"/>
    <w:rPr>
      <w:rFonts w:asciiTheme="majorHAnsi" w:eastAsiaTheme="majorEastAsia" w:hAnsiTheme="majorHAnsi" w:cstheme="majorBidi"/>
      <w:b/>
      <w:bCs/>
      <w:color w:val="4F81BD" w:themeColor="accent1"/>
      <w:sz w:val="32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NormalnyWeb">
    <w:name w:val="Normal (Web)"/>
    <w:basedOn w:val="Normalny"/>
    <w:uiPriority w:val="99"/>
    <w:semiHidden/>
    <w:unhideWhenUsed/>
    <w:rsid w:val="003466B0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762</Words>
  <Characters>4573</Characters>
  <Application>Microsoft Office Word</Application>
  <DocSecurity>0</DocSecurity>
  <Lines>38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5325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Rafał Ciastoń</cp:lastModifiedBy>
  <cp:revision>5</cp:revision>
  <dcterms:created xsi:type="dcterms:W3CDTF">2013-12-23T23:15:00Z</dcterms:created>
  <dcterms:modified xsi:type="dcterms:W3CDTF">2025-09-10T13:02:00Z</dcterms:modified>
  <cp:category/>
</cp:coreProperties>
</file>