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C8F13" w14:textId="5BC5A8D2" w:rsidR="00C21D12" w:rsidRDefault="00000000" w:rsidP="00DA436A">
      <w:pPr>
        <w:pStyle w:val="Nagwek1"/>
        <w:jc w:val="center"/>
        <w:rPr>
          <w:lang w:val="pl-PL"/>
        </w:rPr>
      </w:pPr>
      <w:r w:rsidRPr="00686FB4">
        <w:rPr>
          <w:lang w:val="pl-PL"/>
        </w:rPr>
        <w:t>Wymagania edukacyjne na ocenę śródroczną oraz roczną</w:t>
      </w:r>
      <w:r w:rsidR="00DA436A">
        <w:rPr>
          <w:lang w:val="pl-PL"/>
        </w:rPr>
        <w:t xml:space="preserve"> </w:t>
      </w:r>
      <w:r w:rsidR="00DA436A">
        <w:rPr>
          <w:lang w:val="pl-PL"/>
        </w:rPr>
        <w:br/>
      </w:r>
      <w:r w:rsidR="00DA436A" w:rsidRPr="00EC73FB">
        <w:rPr>
          <w:lang w:val="pl-PL"/>
        </w:rPr>
        <w:t>Rok szkolny: 2025/2026</w:t>
      </w:r>
      <w:r w:rsidR="00DA436A">
        <w:rPr>
          <w:lang w:val="pl-PL"/>
        </w:rPr>
        <w:br/>
      </w:r>
      <w:r w:rsidR="00DA436A" w:rsidRPr="00686FB4">
        <w:rPr>
          <w:lang w:val="pl-PL"/>
        </w:rPr>
        <w:t>Przedmiot: Projektowanie Baz Danych</w:t>
      </w:r>
    </w:p>
    <w:p w14:paraId="658FC79E" w14:textId="77777777" w:rsidR="00DA436A" w:rsidRPr="00DA436A" w:rsidRDefault="00DA436A" w:rsidP="00DA436A">
      <w:pPr>
        <w:rPr>
          <w:lang w:val="pl-PL"/>
        </w:rPr>
      </w:pPr>
    </w:p>
    <w:p w14:paraId="66C432E8" w14:textId="54C6E8A1" w:rsidR="00C21D12" w:rsidRPr="00686FB4" w:rsidRDefault="00000000">
      <w:pPr>
        <w:rPr>
          <w:lang w:val="pl-PL"/>
        </w:rPr>
      </w:pPr>
      <w:r w:rsidRPr="00DA436A">
        <w:rPr>
          <w:b/>
          <w:bCs/>
          <w:lang w:val="pl-PL"/>
        </w:rPr>
        <w:t>Klasa:</w:t>
      </w:r>
      <w:r w:rsidRPr="00686FB4">
        <w:rPr>
          <w:lang w:val="pl-PL"/>
        </w:rPr>
        <w:t xml:space="preserve"> 4</w:t>
      </w:r>
      <w:r w:rsidR="00EF122A">
        <w:rPr>
          <w:lang w:val="pl-PL"/>
        </w:rPr>
        <w:t>j</w:t>
      </w:r>
    </w:p>
    <w:p w14:paraId="0FE1DF94" w14:textId="58FABFB1" w:rsidR="00C21D12" w:rsidRPr="00686FB4" w:rsidRDefault="00000000">
      <w:pPr>
        <w:rPr>
          <w:lang w:val="pl-PL"/>
        </w:rPr>
      </w:pPr>
      <w:r w:rsidRPr="00DA436A">
        <w:rPr>
          <w:b/>
          <w:bCs/>
          <w:lang w:val="pl-PL"/>
        </w:rPr>
        <w:t>Nauczyciel</w:t>
      </w:r>
      <w:r w:rsidR="00A341DF">
        <w:rPr>
          <w:b/>
          <w:bCs/>
          <w:lang w:val="pl-PL"/>
        </w:rPr>
        <w:t>e</w:t>
      </w:r>
      <w:r w:rsidRPr="00DA436A">
        <w:rPr>
          <w:b/>
          <w:bCs/>
          <w:lang w:val="pl-PL"/>
        </w:rPr>
        <w:t>:</w:t>
      </w:r>
      <w:r w:rsidRPr="00686FB4">
        <w:rPr>
          <w:lang w:val="pl-PL"/>
        </w:rPr>
        <w:t xml:space="preserve"> Rafał Ciastoń</w:t>
      </w:r>
      <w:r w:rsidR="00A341DF">
        <w:rPr>
          <w:lang w:val="pl-PL"/>
        </w:rPr>
        <w:t>, Krzysztof Janusz</w:t>
      </w:r>
    </w:p>
    <w:p w14:paraId="3EC9D434" w14:textId="60036158" w:rsidR="00C21D12" w:rsidRPr="00686FB4" w:rsidRDefault="00000000" w:rsidP="00686FB4">
      <w:pPr>
        <w:rPr>
          <w:lang w:val="pl-PL"/>
        </w:rPr>
      </w:pPr>
      <w:r w:rsidRPr="00DA436A">
        <w:rPr>
          <w:b/>
          <w:bCs/>
          <w:lang w:val="pl-PL"/>
        </w:rPr>
        <w:t>Podstawa programowa:</w:t>
      </w:r>
      <w:r w:rsidRPr="00686FB4">
        <w:rPr>
          <w:lang w:val="pl-PL"/>
        </w:rPr>
        <w:t xml:space="preserve"> Technikum 5-letnie</w:t>
      </w:r>
    </w:p>
    <w:p w14:paraId="5FDEB4F1" w14:textId="77777777" w:rsidR="00C21D12" w:rsidRPr="00686FB4" w:rsidRDefault="00000000">
      <w:pPr>
        <w:pStyle w:val="Nagwek2"/>
        <w:rPr>
          <w:lang w:val="pl-PL"/>
        </w:rPr>
      </w:pPr>
      <w:r w:rsidRPr="00686FB4">
        <w:rPr>
          <w:lang w:val="pl-PL"/>
        </w:rPr>
        <w:t>Wymagania na ocenę śródroczną:</w:t>
      </w:r>
    </w:p>
    <w:p w14:paraId="5496A58B" w14:textId="77777777" w:rsidR="00EC73FB" w:rsidRDefault="00EC73FB" w:rsidP="00686FB4">
      <w:pPr>
        <w:pStyle w:val="Listapunktowana"/>
        <w:numPr>
          <w:ilvl w:val="0"/>
          <w:numId w:val="0"/>
        </w:numPr>
        <w:ind w:left="360" w:hanging="360"/>
        <w:rPr>
          <w:b/>
          <w:bCs/>
          <w:lang w:val="pl-PL"/>
        </w:rPr>
      </w:pPr>
    </w:p>
    <w:p w14:paraId="7DD06A86" w14:textId="4A91C09A" w:rsidR="00C21D12" w:rsidRPr="00686FB4" w:rsidRDefault="00000000" w:rsidP="00686FB4">
      <w:pPr>
        <w:pStyle w:val="Listapunktowana"/>
        <w:numPr>
          <w:ilvl w:val="0"/>
          <w:numId w:val="0"/>
        </w:numPr>
        <w:ind w:left="360" w:hanging="360"/>
        <w:rPr>
          <w:b/>
          <w:bCs/>
          <w:lang w:val="pl-PL"/>
        </w:rPr>
      </w:pPr>
      <w:r w:rsidRPr="00686FB4">
        <w:rPr>
          <w:b/>
          <w:bCs/>
          <w:lang w:val="pl-PL"/>
        </w:rPr>
        <w:t>Na ocenę dopuszczającą uczeń potrafi:</w:t>
      </w:r>
    </w:p>
    <w:p w14:paraId="3F9382E0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Wyjaśniać podstawowe pojęcia związane z projektowaniem baz danych: model koncepcyjny, model logiczny, model fizyczny.</w:t>
      </w:r>
    </w:p>
    <w:p w14:paraId="1910B04E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Wymieniać etapy procesu projektowania bazy danych.</w:t>
      </w:r>
    </w:p>
    <w:p w14:paraId="30486D83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Posługiwać się podstawowymi poleceniami SQL (SELECT, INSERT, UPDATE, DELETE).</w:t>
      </w:r>
    </w:p>
    <w:p w14:paraId="5B641AE9" w14:textId="77777777" w:rsidR="003466B0" w:rsidRPr="003466B0" w:rsidRDefault="00000000" w:rsidP="003466B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Rozróżniać klucze: główny, obcy i kandydujące.</w:t>
      </w:r>
      <w:r w:rsidR="003466B0" w:rsidRPr="003466B0">
        <w:rPr>
          <w:rFonts w:ascii="Times New Roman" w:eastAsia="Times New Roman" w:hAnsi="Symbol" w:cs="Times New Roman"/>
          <w:sz w:val="24"/>
          <w:szCs w:val="24"/>
          <w:lang w:val="pl-PL" w:eastAsia="pl-PL"/>
        </w:rPr>
        <w:t xml:space="preserve"> </w:t>
      </w:r>
    </w:p>
    <w:p w14:paraId="33723AAC" w14:textId="6925F8C7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Zna skład diagramów ERD.</w:t>
      </w:r>
    </w:p>
    <w:p w14:paraId="4041B89E" w14:textId="70C5EB64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Podaje definicję normalizacji i denormalizacji.</w:t>
      </w:r>
    </w:p>
    <w:p w14:paraId="345460F6" w14:textId="73E45A41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Zna definicje postaci normalnej relacji.</w:t>
      </w:r>
    </w:p>
    <w:p w14:paraId="241895DC" w14:textId="1A67646E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Zna wszystkie kroki prawidłowego procesu projektowania bazy danych.</w:t>
      </w:r>
    </w:p>
    <w:p w14:paraId="5E39E041" w14:textId="0B848A55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Zna obiekty programu MS Access.</w:t>
      </w:r>
    </w:p>
    <w:p w14:paraId="6D5CF474" w14:textId="76BBA575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Zna strukturę tabel w programie Access i podstawowe typy danych.</w:t>
      </w:r>
    </w:p>
    <w:p w14:paraId="659E17E0" w14:textId="052397E3" w:rsidR="00C21D12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Zna zasady projektowania tabel, reguły integralności i definicję relacji.</w:t>
      </w:r>
    </w:p>
    <w:p w14:paraId="7D06CBAE" w14:textId="77777777" w:rsidR="00C21D12" w:rsidRPr="00686FB4" w:rsidRDefault="00000000" w:rsidP="00686FB4">
      <w:pPr>
        <w:pStyle w:val="Listapunktowana"/>
        <w:numPr>
          <w:ilvl w:val="0"/>
          <w:numId w:val="0"/>
        </w:numPr>
        <w:ind w:left="360" w:hanging="360"/>
        <w:rPr>
          <w:b/>
          <w:bCs/>
          <w:lang w:val="pl-PL"/>
        </w:rPr>
      </w:pPr>
      <w:r w:rsidRPr="00686FB4">
        <w:rPr>
          <w:b/>
          <w:bCs/>
          <w:lang w:val="pl-PL"/>
        </w:rPr>
        <w:t>Na ocenę dostateczną uczeń potrafi:</w:t>
      </w:r>
    </w:p>
    <w:p w14:paraId="08C0D437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proste diagramy E/R z uwzględnieniem encji i atrybutów.</w:t>
      </w:r>
    </w:p>
    <w:p w14:paraId="6899FB26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Dobierać podstawowe typy danych do atrybutów encji.</w:t>
      </w:r>
    </w:p>
    <w:p w14:paraId="7644D158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Normalizować tabele do 2 postaci normalnej.</w:t>
      </w:r>
    </w:p>
    <w:p w14:paraId="4920166D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proste zapytania warunkowe w SQL.</w:t>
      </w:r>
    </w:p>
    <w:p w14:paraId="26754EA8" w14:textId="77777777" w:rsidR="003466B0" w:rsidRPr="003466B0" w:rsidRDefault="00000000" w:rsidP="003466B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Zakładać i usuwać bazy danych w środowisku SZBD.</w:t>
      </w:r>
      <w:r w:rsidR="003466B0" w:rsidRPr="003466B0">
        <w:rPr>
          <w:rFonts w:ascii="Times New Roman" w:eastAsia="Times New Roman" w:hAnsi="Symbol" w:cs="Times New Roman"/>
          <w:sz w:val="24"/>
          <w:szCs w:val="24"/>
          <w:lang w:val="pl-PL" w:eastAsia="pl-PL"/>
        </w:rPr>
        <w:t xml:space="preserve"> </w:t>
      </w:r>
    </w:p>
    <w:p w14:paraId="1147265D" w14:textId="7D575526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Podać definicję zależności funkcyjnych i rozumieć to pojęcie.</w:t>
      </w:r>
    </w:p>
    <w:p w14:paraId="71977C93" w14:textId="1A6A9602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Opisać elementy bazy danych i różnice między deklaracją a projektem tabeli.</w:t>
      </w:r>
    </w:p>
    <w:p w14:paraId="5B92F57B" w14:textId="0609804E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 xml:space="preserve">Tworzyć tabele w </w:t>
      </w:r>
      <w:proofErr w:type="spellStart"/>
      <w:r w:rsidRPr="003466B0">
        <w:rPr>
          <w:lang w:val="pl-PL"/>
        </w:rPr>
        <w:t>Accessie</w:t>
      </w:r>
      <w:proofErr w:type="spellEnd"/>
      <w:r w:rsidRPr="003466B0">
        <w:rPr>
          <w:lang w:val="pl-PL"/>
        </w:rPr>
        <w:t xml:space="preserve"> przy użyciu kreatora i metody projektu.</w:t>
      </w:r>
    </w:p>
    <w:p w14:paraId="2FE0670C" w14:textId="358BDEF1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Wskazać, co to jest typ danych i jak go stosować.</w:t>
      </w:r>
    </w:p>
    <w:p w14:paraId="4EDDF866" w14:textId="51F49CA4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Znać rodzaje relacji między tabelami.</w:t>
      </w:r>
    </w:p>
    <w:p w14:paraId="6F093E5E" w14:textId="5C8E11A1" w:rsidR="00C21D12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Definiować klucz podstawowy.</w:t>
      </w:r>
    </w:p>
    <w:p w14:paraId="50AA9622" w14:textId="77777777" w:rsidR="00C21D12" w:rsidRPr="00686FB4" w:rsidRDefault="00000000" w:rsidP="00686FB4">
      <w:pPr>
        <w:pStyle w:val="Listapunktowana"/>
        <w:numPr>
          <w:ilvl w:val="0"/>
          <w:numId w:val="0"/>
        </w:numPr>
        <w:ind w:left="360" w:hanging="360"/>
        <w:rPr>
          <w:b/>
          <w:bCs/>
          <w:lang w:val="pl-PL"/>
        </w:rPr>
      </w:pPr>
      <w:r w:rsidRPr="00686FB4">
        <w:rPr>
          <w:b/>
          <w:bCs/>
          <w:lang w:val="pl-PL"/>
        </w:rPr>
        <w:lastRenderedPageBreak/>
        <w:t>Na ocenę dobrą uczeń potrafi:</w:t>
      </w:r>
    </w:p>
    <w:p w14:paraId="3B4E651A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Projektować schemat relacyjny na podstawie diagramu E/R.</w:t>
      </w:r>
    </w:p>
    <w:p w14:paraId="49896C9D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Normalizować bazy danych do 3 postaci normalnej.</w:t>
      </w:r>
    </w:p>
    <w:p w14:paraId="38189887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złożone zapytania SQL z użyciem JOIN.</w:t>
      </w:r>
    </w:p>
    <w:p w14:paraId="22A0568D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widoki w bazie danych.</w:t>
      </w:r>
    </w:p>
    <w:p w14:paraId="7C251B16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Analizować poprawność zaprojektowanego modelu bazy danych.</w:t>
      </w:r>
    </w:p>
    <w:p w14:paraId="0C9984B4" w14:textId="77777777" w:rsidR="003466B0" w:rsidRPr="003466B0" w:rsidRDefault="00000000" w:rsidP="003466B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Instalować i konfigurować środowisko do projektowania baz danych.</w:t>
      </w:r>
      <w:r w:rsidR="003466B0" w:rsidRPr="003466B0">
        <w:rPr>
          <w:rFonts w:ascii="Times New Roman" w:eastAsia="Times New Roman" w:hAnsi="Symbol" w:cs="Times New Roman"/>
          <w:sz w:val="24"/>
          <w:szCs w:val="24"/>
          <w:lang w:val="pl-PL" w:eastAsia="pl-PL"/>
        </w:rPr>
        <w:t xml:space="preserve"> </w:t>
      </w:r>
    </w:p>
    <w:p w14:paraId="150A39FA" w14:textId="7884A882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Normalizować tabele i rozpoznawać zależności funkcyjne.</w:t>
      </w:r>
    </w:p>
    <w:p w14:paraId="445EF553" w14:textId="14416922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Tworzyć tabele bazy danych metodą kreatora i projektu.</w:t>
      </w:r>
    </w:p>
    <w:p w14:paraId="09F65243" w14:textId="2C6AF207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Prawidłowo dobierać typ danych do konkretnej sytuacji.</w:t>
      </w:r>
    </w:p>
    <w:p w14:paraId="49BE9767" w14:textId="1DD3C49F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Definiować wybrane właściwości pól.</w:t>
      </w:r>
    </w:p>
    <w:p w14:paraId="368D2037" w14:textId="46CAF8B4" w:rsidR="00C21D12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Stosować reguły integralności i relacje między tabelami.</w:t>
      </w:r>
    </w:p>
    <w:p w14:paraId="5F19B652" w14:textId="77777777" w:rsidR="00C21D12" w:rsidRPr="00686FB4" w:rsidRDefault="00000000" w:rsidP="00686FB4">
      <w:pPr>
        <w:pStyle w:val="Listapunktowana"/>
        <w:numPr>
          <w:ilvl w:val="0"/>
          <w:numId w:val="0"/>
        </w:numPr>
        <w:ind w:left="360" w:hanging="360"/>
        <w:rPr>
          <w:b/>
          <w:bCs/>
          <w:lang w:val="pl-PL"/>
        </w:rPr>
      </w:pPr>
      <w:r w:rsidRPr="00686FB4">
        <w:rPr>
          <w:b/>
          <w:bCs/>
          <w:lang w:val="pl-PL"/>
        </w:rPr>
        <w:t>Na ocenę bardzo dobrą uczeń potrafi:</w:t>
      </w:r>
    </w:p>
    <w:p w14:paraId="7874478B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Projektować bazy danych w pełnym cyklu: od modelu koncepcyjnego po fizyczny.</w:t>
      </w:r>
    </w:p>
    <w:p w14:paraId="1FE9A4F2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diagramy E/R z relacjami i określaniem krotności.</w:t>
      </w:r>
    </w:p>
    <w:p w14:paraId="61699EB8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Dobierać indeksy dla optymalizacji zapytań.</w:t>
      </w:r>
    </w:p>
    <w:p w14:paraId="2BFAEBA3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złożone podzapytania i zapytania z funkcjami agregującymi.</w:t>
      </w:r>
    </w:p>
    <w:p w14:paraId="542E8A2E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Importować i eksportować schemat bazy danych oraz dane.</w:t>
      </w:r>
    </w:p>
    <w:p w14:paraId="3EEC3516" w14:textId="77777777" w:rsidR="003466B0" w:rsidRPr="003466B0" w:rsidRDefault="00000000" w:rsidP="003466B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proste formularze i raporty wspierające projekt bazy danych.</w:t>
      </w:r>
      <w:r w:rsidR="003466B0" w:rsidRPr="003466B0">
        <w:rPr>
          <w:rFonts w:ascii="Times New Roman" w:eastAsia="Times New Roman" w:hAnsi="Symbol" w:cs="Times New Roman"/>
          <w:sz w:val="24"/>
          <w:szCs w:val="24"/>
          <w:lang w:val="pl-PL" w:eastAsia="pl-PL"/>
        </w:rPr>
        <w:t xml:space="preserve"> </w:t>
      </w:r>
    </w:p>
    <w:p w14:paraId="069D8F1B" w14:textId="06BD5C45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Podczas projektowania baz stosować zasady tworzenia relacji między tabelami.</w:t>
      </w:r>
    </w:p>
    <w:p w14:paraId="1877E8DF" w14:textId="3186684F" w:rsidR="00C21D12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W sposób optymalny tworzyć przykładową tabelę wraz z wprowadzeniem danych zgodnie z wytycznymi.</w:t>
      </w:r>
    </w:p>
    <w:p w14:paraId="4B2D648A" w14:textId="77777777" w:rsidR="00C21D12" w:rsidRPr="00686FB4" w:rsidRDefault="00000000" w:rsidP="00686FB4">
      <w:pPr>
        <w:pStyle w:val="Listapunktowana"/>
        <w:numPr>
          <w:ilvl w:val="0"/>
          <w:numId w:val="0"/>
        </w:numPr>
        <w:ind w:left="360" w:hanging="360"/>
        <w:rPr>
          <w:b/>
          <w:bCs/>
          <w:lang w:val="pl-PL"/>
        </w:rPr>
      </w:pPr>
      <w:r w:rsidRPr="00686FB4">
        <w:rPr>
          <w:b/>
          <w:bCs/>
          <w:lang w:val="pl-PL"/>
        </w:rPr>
        <w:t>Na ocenę celującą uczeń potrafi:</w:t>
      </w:r>
    </w:p>
    <w:p w14:paraId="2776DE72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Projektować i implementować złożone systemy bazodanowe uwzględniające potrzeby użytkowników.</w:t>
      </w:r>
    </w:p>
    <w:p w14:paraId="16408CDD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procedury składowane, funkcje oraz wyzwalacze.</w:t>
      </w:r>
    </w:p>
    <w:p w14:paraId="4568BEC5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Optymalizować zapytania SQL i strukturę bazy pod kątem wydajności.</w:t>
      </w:r>
    </w:p>
    <w:p w14:paraId="5E6B6627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Stosować mechanizmy kontroli dostępu i bezpieczeństwa danych.</w:t>
      </w:r>
    </w:p>
    <w:p w14:paraId="1F1608BC" w14:textId="77777777" w:rsidR="003466B0" w:rsidRPr="003466B0" w:rsidRDefault="00000000" w:rsidP="003466B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Samodzielnie realizować projekt bazy danych na podstawie specyfikacji wymagań.</w:t>
      </w:r>
      <w:r w:rsidR="003466B0" w:rsidRPr="003466B0">
        <w:rPr>
          <w:rFonts w:ascii="Times New Roman" w:eastAsia="Times New Roman" w:hAnsi="Symbol" w:cs="Times New Roman"/>
          <w:sz w:val="24"/>
          <w:szCs w:val="24"/>
          <w:lang w:val="pl-PL" w:eastAsia="pl-PL"/>
        </w:rPr>
        <w:t xml:space="preserve"> </w:t>
      </w:r>
    </w:p>
    <w:p w14:paraId="4214E2D8" w14:textId="2B59DEDA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Wykorzystywać wiedzę z różnych źródeł.</w:t>
      </w:r>
    </w:p>
    <w:p w14:paraId="00BD9A29" w14:textId="53B0AED6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Realizować dodatkowe projekty edukacyjne i wykazywać się inicjatywą.</w:t>
      </w:r>
    </w:p>
    <w:p w14:paraId="20CC7D0A" w14:textId="77777777" w:rsidR="003466B0" w:rsidRDefault="003466B0">
      <w:pPr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26"/>
          <w:lang w:val="pl-PL"/>
        </w:rPr>
      </w:pPr>
      <w:r>
        <w:rPr>
          <w:lang w:val="pl-PL"/>
        </w:rPr>
        <w:br w:type="page"/>
      </w:r>
    </w:p>
    <w:p w14:paraId="415D1670" w14:textId="3C303776" w:rsidR="00C21D12" w:rsidRPr="00686FB4" w:rsidRDefault="00000000">
      <w:pPr>
        <w:pStyle w:val="Nagwek2"/>
        <w:rPr>
          <w:lang w:val="pl-PL"/>
        </w:rPr>
      </w:pPr>
      <w:r w:rsidRPr="00686FB4">
        <w:rPr>
          <w:lang w:val="pl-PL"/>
        </w:rPr>
        <w:lastRenderedPageBreak/>
        <w:t>Wymagania na ocenę roczną:</w:t>
      </w:r>
    </w:p>
    <w:p w14:paraId="2B3298A9" w14:textId="77777777" w:rsidR="00C21D12" w:rsidRPr="00686FB4" w:rsidRDefault="00000000">
      <w:pPr>
        <w:rPr>
          <w:lang w:val="pl-PL"/>
        </w:rPr>
      </w:pPr>
      <w:r w:rsidRPr="00686FB4">
        <w:rPr>
          <w:lang w:val="pl-PL"/>
        </w:rPr>
        <w:t>(obejmuje zakres wiedzy i umiejętności z pierwszego półrocza oraz dodatkowe wymagania)</w:t>
      </w:r>
    </w:p>
    <w:p w14:paraId="4F175A4B" w14:textId="77777777" w:rsidR="00C21D12" w:rsidRPr="00686FB4" w:rsidRDefault="00000000" w:rsidP="00686FB4">
      <w:pPr>
        <w:pStyle w:val="Listapunktowana"/>
        <w:numPr>
          <w:ilvl w:val="0"/>
          <w:numId w:val="0"/>
        </w:numPr>
        <w:ind w:left="360" w:hanging="360"/>
        <w:rPr>
          <w:b/>
          <w:bCs/>
          <w:lang w:val="pl-PL"/>
        </w:rPr>
      </w:pPr>
      <w:r w:rsidRPr="00686FB4">
        <w:rPr>
          <w:b/>
          <w:bCs/>
          <w:lang w:val="pl-PL"/>
        </w:rPr>
        <w:t>Na ocenę roczną dopuszczającą uczeń potrafi:</w:t>
      </w:r>
    </w:p>
    <w:p w14:paraId="4DEFD35A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Opisywać etapy projektowania bazy danych i ich zastosowanie.</w:t>
      </w:r>
    </w:p>
    <w:p w14:paraId="048BF0F3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proste schematy baz danych w wybranym SZBD.</w:t>
      </w:r>
    </w:p>
    <w:p w14:paraId="07A7582C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Analizować strukturę tabel i relacji.</w:t>
      </w:r>
    </w:p>
    <w:p w14:paraId="7E0F7028" w14:textId="77777777" w:rsidR="003466B0" w:rsidRPr="003466B0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Posługiwać się podstawowymi narzędziami administracyjnymi SZBD.</w:t>
      </w:r>
      <w:r w:rsidR="003466B0" w:rsidRPr="003466B0">
        <w:rPr>
          <w:rFonts w:ascii="Segoe UI Emoji" w:hAnsi="Segoe UI Emoji" w:cs="Segoe UI Emoji"/>
          <w:lang w:val="pl-PL"/>
        </w:rPr>
        <w:t xml:space="preserve"> </w:t>
      </w:r>
    </w:p>
    <w:p w14:paraId="39EE44CF" w14:textId="314EA1C6" w:rsidR="00C21D12" w:rsidRPr="00686FB4" w:rsidRDefault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Zna budowę okna projektowania tabel w MS Access.</w:t>
      </w:r>
    </w:p>
    <w:p w14:paraId="04D29537" w14:textId="77777777" w:rsidR="00C21D12" w:rsidRPr="00686FB4" w:rsidRDefault="00000000" w:rsidP="00686FB4">
      <w:pPr>
        <w:pStyle w:val="Listapunktowana"/>
        <w:numPr>
          <w:ilvl w:val="0"/>
          <w:numId w:val="0"/>
        </w:numPr>
        <w:ind w:left="360" w:hanging="360"/>
        <w:rPr>
          <w:b/>
          <w:bCs/>
          <w:lang w:val="pl-PL"/>
        </w:rPr>
      </w:pPr>
      <w:r w:rsidRPr="00686FB4">
        <w:rPr>
          <w:b/>
          <w:bCs/>
          <w:lang w:val="pl-PL"/>
        </w:rPr>
        <w:t>Na ocenę roczną dostateczną uczeń potrafi:</w:t>
      </w:r>
    </w:p>
    <w:p w14:paraId="1DB3148E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Rozbudowywać projekt bazy danych o dodatkowe encje i relacje.</w:t>
      </w:r>
    </w:p>
    <w:p w14:paraId="7A28608D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i modyfikować tabele z kluczami oraz ograniczeniami integralności.</w:t>
      </w:r>
    </w:p>
    <w:p w14:paraId="7A0D00AC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formularze do wprowadzania danych.</w:t>
      </w:r>
    </w:p>
    <w:p w14:paraId="7D366C70" w14:textId="77777777" w:rsidR="003466B0" w:rsidRPr="003466B0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Nadawać i odbierać podstawowe uprawnienia użytkownikom bazy danych.</w:t>
      </w:r>
      <w:r w:rsidR="003466B0" w:rsidRPr="003466B0">
        <w:rPr>
          <w:rFonts w:ascii="Segoe UI Emoji" w:hAnsi="Segoe UI Emoji" w:cs="Segoe UI Emoji"/>
          <w:lang w:val="pl-PL"/>
        </w:rPr>
        <w:t xml:space="preserve"> </w:t>
      </w:r>
    </w:p>
    <w:p w14:paraId="5FDFC5A3" w14:textId="2BEAFF0C" w:rsidR="00C21D12" w:rsidRPr="00686FB4" w:rsidRDefault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Weryfikować poprawność projektu tabel i minimalnej deklaracji pól.</w:t>
      </w:r>
    </w:p>
    <w:p w14:paraId="26ADE17F" w14:textId="77777777" w:rsidR="00C21D12" w:rsidRPr="00686FB4" w:rsidRDefault="00000000" w:rsidP="00686FB4">
      <w:pPr>
        <w:pStyle w:val="Listapunktowana"/>
        <w:numPr>
          <w:ilvl w:val="0"/>
          <w:numId w:val="0"/>
        </w:numPr>
        <w:ind w:left="360" w:hanging="360"/>
        <w:rPr>
          <w:b/>
          <w:bCs/>
          <w:lang w:val="pl-PL"/>
        </w:rPr>
      </w:pPr>
      <w:r w:rsidRPr="00686FB4">
        <w:rPr>
          <w:b/>
          <w:bCs/>
          <w:lang w:val="pl-PL"/>
        </w:rPr>
        <w:t>Na ocenę roczną dobrą uczeń potrafi:</w:t>
      </w:r>
    </w:p>
    <w:p w14:paraId="77B09276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raporty i zestawienia danych w oparciu o zapytania SQL.</w:t>
      </w:r>
    </w:p>
    <w:p w14:paraId="4BEFA417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Weryfikować poprawność i spójność zaprojektowanej bazy.</w:t>
      </w:r>
    </w:p>
    <w:p w14:paraId="4376DD7F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kopie zapasowe bazy danych oraz przywracać dane.</w:t>
      </w:r>
    </w:p>
    <w:p w14:paraId="421C347E" w14:textId="77777777" w:rsidR="00C21D12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Projektować bazę danych zgodnie z wymaganiami klienta.</w:t>
      </w:r>
    </w:p>
    <w:p w14:paraId="54A2544A" w14:textId="557C7C61" w:rsidR="003466B0" w:rsidRPr="00686FB4" w:rsidRDefault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Prawidłowo wprowadzać dane do tabel w projektowanej bazie.</w:t>
      </w:r>
    </w:p>
    <w:p w14:paraId="4F169A11" w14:textId="77777777" w:rsidR="00C21D12" w:rsidRPr="00686FB4" w:rsidRDefault="00000000" w:rsidP="00686FB4">
      <w:pPr>
        <w:pStyle w:val="Listapunktowana"/>
        <w:numPr>
          <w:ilvl w:val="0"/>
          <w:numId w:val="0"/>
        </w:numPr>
        <w:ind w:left="360" w:hanging="360"/>
        <w:rPr>
          <w:b/>
          <w:bCs/>
          <w:lang w:val="pl-PL"/>
        </w:rPr>
      </w:pPr>
      <w:r w:rsidRPr="00686FB4">
        <w:rPr>
          <w:b/>
          <w:bCs/>
          <w:lang w:val="pl-PL"/>
        </w:rPr>
        <w:t>Na ocenę roczną bardzo dobrą uczeń potrafi:</w:t>
      </w:r>
    </w:p>
    <w:p w14:paraId="31216547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Wdrażać zaprojektowaną bazę danych do środowiska produkcyjnego.</w:t>
      </w:r>
    </w:p>
    <w:p w14:paraId="69372C3B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Projektować system uprawnień i ról w bazie danych.</w:t>
      </w:r>
    </w:p>
    <w:p w14:paraId="04A8D2AA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Testować i oceniać wydajność zaprojektowanej bazy.</w:t>
      </w:r>
    </w:p>
    <w:p w14:paraId="5BA68791" w14:textId="77777777" w:rsidR="00C21D12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Dokumentować proces projektowania i wdrożenia bazy danych.</w:t>
      </w:r>
    </w:p>
    <w:p w14:paraId="468C6472" w14:textId="5913405A" w:rsidR="003466B0" w:rsidRPr="00686FB4" w:rsidRDefault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Modyfikować i rozbudowywać strukturę bazy zgodnie z wytycznymi.</w:t>
      </w:r>
    </w:p>
    <w:p w14:paraId="1EABAE47" w14:textId="19F6C958" w:rsidR="00C21D12" w:rsidRPr="00686FB4" w:rsidRDefault="00000000" w:rsidP="003466B0">
      <w:pPr>
        <w:pStyle w:val="Listapunktowana"/>
        <w:numPr>
          <w:ilvl w:val="0"/>
          <w:numId w:val="0"/>
        </w:numPr>
        <w:rPr>
          <w:b/>
          <w:bCs/>
          <w:lang w:val="pl-PL"/>
        </w:rPr>
      </w:pPr>
      <w:r w:rsidRPr="00686FB4">
        <w:rPr>
          <w:b/>
          <w:bCs/>
          <w:lang w:val="pl-PL"/>
        </w:rPr>
        <w:t>Na ocenę roczną celującą uczeń potrafi:</w:t>
      </w:r>
    </w:p>
    <w:p w14:paraId="3B49A326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zaawansowane rozwiązania bazodanowe wspierające procesy biznesowe.</w:t>
      </w:r>
    </w:p>
    <w:p w14:paraId="1304BBFA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Projektować aplikacje bazodanowe integrujące formularze, raporty i moduły użytkowe.</w:t>
      </w:r>
    </w:p>
    <w:p w14:paraId="37AC3120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Kontrolować spójność i bezpieczeństwo danych na poziomie aplikacji i bazy.</w:t>
      </w:r>
    </w:p>
    <w:p w14:paraId="63E56127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Samodzielnie przeprowadzać kompleksowe projekty bazodanowe na podstawie analizy wymagań klienta.</w:t>
      </w:r>
    </w:p>
    <w:p w14:paraId="71CD0EC6" w14:textId="77777777" w:rsidR="00C21D12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W pełni opanował materiał i rozwija własne projekty wykraczające poza program.</w:t>
      </w:r>
    </w:p>
    <w:p w14:paraId="2D83C1B5" w14:textId="1DC10CB6" w:rsidR="003466B0" w:rsidRPr="00686FB4" w:rsidRDefault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Wyróżnia się aktywnością i inicjatywą w projektach bazodanowych.</w:t>
      </w:r>
    </w:p>
    <w:p w14:paraId="62BCBA90" w14:textId="77777777" w:rsidR="00C21D12" w:rsidRPr="00686FB4" w:rsidRDefault="00000000">
      <w:pPr>
        <w:pStyle w:val="Nagwek2"/>
        <w:rPr>
          <w:lang w:val="pl-PL"/>
        </w:rPr>
      </w:pPr>
      <w:r w:rsidRPr="00686FB4">
        <w:rPr>
          <w:lang w:val="pl-PL"/>
        </w:rPr>
        <w:lastRenderedPageBreak/>
        <w:t>Dostosowanie wymagań edukacyjnych:</w:t>
      </w:r>
    </w:p>
    <w:p w14:paraId="7D4E113B" w14:textId="77777777" w:rsidR="00C21D12" w:rsidRPr="00686FB4" w:rsidRDefault="00000000">
      <w:pPr>
        <w:rPr>
          <w:lang w:val="pl-PL"/>
        </w:rPr>
      </w:pPr>
      <w:r w:rsidRPr="00686FB4">
        <w:rPr>
          <w:lang w:val="pl-PL"/>
        </w:rPr>
        <w:t>W przypadku uczniów z opiniami poradni psychologiczno-pedagogicznej, wymagania edukacyjne zostaną dostosowane indywidualnie.</w:t>
      </w:r>
    </w:p>
    <w:sectPr w:rsidR="00C21D12" w:rsidRPr="00686FB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57937103">
    <w:abstractNumId w:val="8"/>
  </w:num>
  <w:num w:numId="2" w16cid:durableId="569316119">
    <w:abstractNumId w:val="6"/>
  </w:num>
  <w:num w:numId="3" w16cid:durableId="1926258972">
    <w:abstractNumId w:val="5"/>
  </w:num>
  <w:num w:numId="4" w16cid:durableId="2012172406">
    <w:abstractNumId w:val="4"/>
  </w:num>
  <w:num w:numId="5" w16cid:durableId="1084256503">
    <w:abstractNumId w:val="7"/>
  </w:num>
  <w:num w:numId="6" w16cid:durableId="853614464">
    <w:abstractNumId w:val="3"/>
  </w:num>
  <w:num w:numId="7" w16cid:durableId="1724327337">
    <w:abstractNumId w:val="2"/>
  </w:num>
  <w:num w:numId="8" w16cid:durableId="943028145">
    <w:abstractNumId w:val="1"/>
  </w:num>
  <w:num w:numId="9" w16cid:durableId="21171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159AB"/>
    <w:rsid w:val="00326F90"/>
    <w:rsid w:val="003466B0"/>
    <w:rsid w:val="005D06BC"/>
    <w:rsid w:val="00686FB4"/>
    <w:rsid w:val="008F76BF"/>
    <w:rsid w:val="0099097E"/>
    <w:rsid w:val="00996B31"/>
    <w:rsid w:val="00A341DF"/>
    <w:rsid w:val="00AA1D8D"/>
    <w:rsid w:val="00B47730"/>
    <w:rsid w:val="00C21D12"/>
    <w:rsid w:val="00CA1F8D"/>
    <w:rsid w:val="00CB0664"/>
    <w:rsid w:val="00DA436A"/>
    <w:rsid w:val="00EC73FB"/>
    <w:rsid w:val="00EF122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3EC373"/>
  <w14:defaultImageDpi w14:val="300"/>
  <w15:docId w15:val="{49A8D49A-8E46-497B-90FE-9AB71DB2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C73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C73FB"/>
    <w:rPr>
      <w:rFonts w:asciiTheme="majorHAnsi" w:eastAsiaTheme="majorEastAsia" w:hAnsiTheme="majorHAnsi" w:cstheme="majorBidi"/>
      <w:b/>
      <w:bCs/>
      <w:color w:val="4F81BD" w:themeColor="accent1"/>
      <w:sz w:val="32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nyWeb">
    <w:name w:val="Normal (Web)"/>
    <w:basedOn w:val="Normalny"/>
    <w:uiPriority w:val="99"/>
    <w:semiHidden/>
    <w:unhideWhenUsed/>
    <w:rsid w:val="003466B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762</Words>
  <Characters>4573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5325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Rafał Ciastoń</cp:lastModifiedBy>
  <cp:revision>6</cp:revision>
  <dcterms:created xsi:type="dcterms:W3CDTF">2013-12-23T23:15:00Z</dcterms:created>
  <dcterms:modified xsi:type="dcterms:W3CDTF">2025-09-10T13:03:00Z</dcterms:modified>
  <cp:category/>
</cp:coreProperties>
</file>